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ind w:left="0"/>
        <w:jc w:val="center"/>
      </w:pPr>
      <w:bookmarkStart w:id="10" w:name="_GoBack"/>
      <w:bookmarkEnd w:id="10"/>
      <w:r>
        <w:rPr>
          <w:rFonts w:ascii="Times New Roman" w:hAnsi="Times New Roman"/>
          <w:b/>
          <w:i w:val="0"/>
          <w:color w:val="000000"/>
          <w:sz w:val="36"/>
        </w:rPr>
        <w:t>体育学院体育教育专业2022级本科人才培养方案</w:t>
      </w:r>
    </w:p>
    <w:p>
      <w:pPr>
        <w:spacing w:after="0"/>
        <w:ind w:left="0"/>
        <w:jc w:val="center"/>
      </w:pPr>
      <w:r>
        <w:rPr>
          <w:rFonts w:ascii="Times New Roman" w:hAnsi="Times New Roman"/>
          <w:b w:val="0"/>
          <w:i w:val="0"/>
          <w:color w:val="000000"/>
          <w:sz w:val="24"/>
        </w:rPr>
        <w:t>
主修
 | 2022
 | 本科
 | 体育学院
 | 体育教育(师范)
 | 165 学分
</w:t>
      </w:r>
    </w:p>
    <w:p>
      <w:pPr>
        <w:spacing w:after="0"/>
        <w:ind w:left="0"/>
        <w:jc w:val="left"/>
      </w:pPr>
      <w:r>
        <w:rPr>
          <w:rFonts w:ascii="Times New Roman" w:hAnsi="Times New Roman"/>
          <w:b/>
          <w:i w:val="0"/>
          <w:color w:val="000000"/>
        </w:rPr>
        <w:t>一 专业代码及专业名称、修业年限、授予学位、最低学分要求</w:t>
      </w:r>
      <w:bookmarkStart w:id="0" w:name="1"/>
      <w:bookmarkEnd w:id="0"/>
    </w:p>
    <w:p>
      <w:pPr>
        <w:spacing w:after="0"/>
        <w:ind w:left="0"/>
        <w:jc w:val="left"/>
      </w:pPr>
      <w:r>
        <w:rPr>
          <w:rFonts w:ascii="Times New Roman" w:hAnsi="Times New Roman"/>
          <w:b/>
          <w:i w:val="0"/>
          <w:color w:val="000000"/>
          <w:sz w:val="22"/>
        </w:rPr>
        <w:t>1 专业代码：</w:t>
      </w:r>
      <w:r>
        <w:rPr>
          <w:rFonts w:ascii="Times New Roman" w:hAnsi="Times New Roman"/>
          <w:b w:val="0"/>
          <w:i w:val="0"/>
          <w:color w:val="000000"/>
          <w:sz w:val="22"/>
        </w:rPr>
        <w:t>040201</w:t>
      </w:r>
    </w:p>
    <w:p>
      <w:pPr>
        <w:spacing w:after="0"/>
        <w:ind w:left="0"/>
        <w:jc w:val="left"/>
      </w:pPr>
      <w:r>
        <w:rPr>
          <w:rFonts w:ascii="Times New Roman" w:hAnsi="Times New Roman"/>
          <w:b/>
          <w:i w:val="0"/>
          <w:color w:val="000000"/>
          <w:sz w:val="22"/>
        </w:rPr>
        <w:t>2 专业名称：</w:t>
      </w:r>
      <w:r>
        <w:rPr>
          <w:rFonts w:ascii="Times New Roman" w:hAnsi="Times New Roman"/>
          <w:b w:val="0"/>
          <w:i w:val="0"/>
          <w:color w:val="000000"/>
          <w:sz w:val="22"/>
        </w:rPr>
        <w:t>体育教育</w:t>
      </w:r>
    </w:p>
    <w:p>
      <w:pPr>
        <w:spacing w:after="0"/>
        <w:ind w:left="0"/>
        <w:jc w:val="left"/>
      </w:pPr>
      <w:r>
        <w:rPr>
          <w:rFonts w:ascii="Times New Roman" w:hAnsi="Times New Roman"/>
          <w:b/>
          <w:i w:val="0"/>
          <w:color w:val="000000"/>
          <w:sz w:val="22"/>
        </w:rPr>
        <w:t>3 修业年限</w:t>
      </w:r>
      <w:r>
        <w:rPr>
          <w:rFonts w:ascii="Times New Roman" w:hAnsi="Times New Roman"/>
          <w:b w:val="0"/>
          <w:i w:val="0"/>
          <w:color w:val="000000"/>
          <w:sz w:val="22"/>
        </w:rPr>
        <w:t>：标准学制4年，修业年限3～6年。</w:t>
      </w:r>
    </w:p>
    <w:p>
      <w:pPr>
        <w:spacing w:after="0"/>
        <w:ind w:left="0"/>
        <w:jc w:val="left"/>
      </w:pPr>
      <w:r>
        <w:rPr>
          <w:rFonts w:ascii="Times New Roman" w:hAnsi="Times New Roman"/>
          <w:b/>
          <w:i w:val="0"/>
          <w:color w:val="000000"/>
          <w:sz w:val="22"/>
        </w:rPr>
        <w:t>4 授予学位：</w:t>
      </w:r>
      <w:r>
        <w:rPr>
          <w:rFonts w:ascii="Times New Roman" w:hAnsi="Times New Roman"/>
          <w:b w:val="0"/>
          <w:i w:val="0"/>
          <w:color w:val="000000"/>
          <w:sz w:val="22"/>
        </w:rPr>
        <w:t>修完规定学分，按照《中华人民共和国学位条例》和学校有关规定，经学校学位评定委员会审查通过，授予教育学学士学位。</w:t>
      </w:r>
    </w:p>
    <w:p>
      <w:pPr>
        <w:spacing w:after="0"/>
        <w:ind w:left="0"/>
        <w:jc w:val="left"/>
      </w:pPr>
      <w:r>
        <w:rPr>
          <w:rFonts w:ascii="Times New Roman" w:hAnsi="Times New Roman"/>
          <w:b/>
          <w:i w:val="0"/>
          <w:color w:val="000000"/>
          <w:sz w:val="22"/>
        </w:rPr>
        <w:t>5 学分要求：</w:t>
      </w:r>
      <w:r>
        <w:rPr>
          <w:rFonts w:ascii="Times New Roman" w:hAnsi="Times New Roman"/>
          <w:b w:val="0"/>
          <w:i w:val="0"/>
          <w:color w:val="000000"/>
          <w:sz w:val="22"/>
        </w:rPr>
        <w:t>本科毕业生最低学分要求为</w:t>
      </w:r>
      <w:r>
        <w:rPr>
          <w:rFonts w:ascii="Times New Roman" w:hAnsi="Times New Roman"/>
          <w:b/>
          <w:i w:val="0"/>
          <w:color w:val="000000"/>
          <w:sz w:val="22"/>
        </w:rPr>
        <w:t>164</w:t>
      </w:r>
      <w:r>
        <w:rPr>
          <w:rFonts w:ascii="Times New Roman" w:hAnsi="Times New Roman"/>
          <w:b w:val="0"/>
          <w:i w:val="0"/>
          <w:color w:val="000000"/>
          <w:sz w:val="22"/>
        </w:rPr>
        <w:t>学分。</w:t>
      </w:r>
    </w:p>
    <w:p>
      <w:pPr>
        <w:spacing w:after="0"/>
        <w:ind w:left="0"/>
        <w:jc w:val="left"/>
      </w:pPr>
      <w:r>
        <w:rPr>
          <w:rFonts w:ascii="Times New Roman" w:hAnsi="Times New Roman"/>
          <w:b/>
          <w:i w:val="0"/>
          <w:color w:val="000000"/>
        </w:rPr>
        <w:t>二 专业及专业特色介绍</w:t>
      </w:r>
      <w:bookmarkStart w:id="1" w:name="2"/>
      <w:bookmarkEnd w:id="1"/>
    </w:p>
    <w:p>
      <w:pPr>
        <w:spacing w:after="0"/>
        <w:ind w:left="0"/>
        <w:jc w:val="left"/>
      </w:pPr>
      <w:r>
        <w:rPr>
          <w:rFonts w:ascii="Times New Roman" w:hAnsi="Times New Roman"/>
          <w:b/>
          <w:i w:val="0"/>
          <w:color w:val="000000"/>
          <w:sz w:val="22"/>
        </w:rPr>
        <w:t>1.专业介绍</w:t>
      </w:r>
    </w:p>
    <w:p>
      <w:pPr>
        <w:spacing w:after="0"/>
        <w:ind w:left="0"/>
        <w:jc w:val="left"/>
      </w:pPr>
      <w:r>
        <w:rPr>
          <w:rFonts w:ascii="Times New Roman" w:hAnsi="Times New Roman"/>
          <w:b w:val="0"/>
          <w:i w:val="0"/>
          <w:color w:val="000000"/>
          <w:sz w:val="22"/>
        </w:rPr>
        <w:t>      体育教育专业1988年经四川省教育厅批准招收专科生（1997年停招），1994开始招收本科生，2009年被批准为“省级特色专业”，2010年被批准为“国家级特色专业”，2009年获体育硕士专业学位授予权，2010年获体育学一级学科硕士学位授予权。本专业建有国际田联少儿田径项目推广基地等社会服务平台，国家体育总局体育文化发展中心等研究平台，西华师范大学运动人体科学实验中心等实验平台，现有教师44人，其中教授7人，博士6人，拥有高水平的教练员队伍和裁判员队伍，其中国际级裁判员1人、国家级裁判员6人，高级教练员5人。近年来，学院教学科研成果突出，平均每年发表相关体育教学与训练方向的科研论文40多篇，先后承担国家级课题11项、省部级和省厅级课题近60余项，获国家级教学成果奖、教育部科技进步奖、国家体育总局教学成果奖、四川省高等教育教学成果奖、四川省哲学社会科学成果奖、国家体育总局体育社会科学成果奖共计21项。本专业自开办以来，毕业生三千余名，近三年初次就业率均在90%以上，经过30多年的建设和发展，体育教育专业已成为省内一流、国内有较大影响的特色师范专业。</w:t>
      </w:r>
    </w:p>
    <w:p>
      <w:pPr>
        <w:spacing w:after="0"/>
        <w:ind w:left="0"/>
        <w:jc w:val="left"/>
      </w:pPr>
      <w:r>
        <w:rPr>
          <w:rFonts w:ascii="Times New Roman" w:hAnsi="Times New Roman"/>
          <w:b/>
          <w:i w:val="0"/>
          <w:color w:val="000000"/>
          <w:sz w:val="22"/>
        </w:rPr>
        <w:t>2.专业特色</w:t>
      </w:r>
    </w:p>
    <w:p>
      <w:pPr>
        <w:spacing w:after="0"/>
        <w:ind w:left="0"/>
        <w:jc w:val="left"/>
      </w:pPr>
      <w:r>
        <w:rPr>
          <w:rFonts w:ascii="Times New Roman" w:hAnsi="Times New Roman"/>
          <w:b w:val="0"/>
          <w:i w:val="0"/>
          <w:color w:val="000000"/>
          <w:sz w:val="22"/>
        </w:rPr>
        <w:t>       本专业坚持“一体两翼”的人才培养模式，通过“一体（课堂教学）、两翼（实训、竞赛）”相结合，有效解决了人才培养的三大问题，即，教学理论与实践割裂，缺少“活力”问题；传统教学与现代教学脱离，缺少“合力”问题；教学与竞赛内容不兼容，缺少“动力”问题，形成了课上课下无缝接合，线上线下一体融合，校内校外全面结合的培养手段与形式，为社会输送了大量基础扎实、技能优良、创新能力突出的应用型骨干体育教师。</w:t>
      </w:r>
    </w:p>
    <w:p>
      <w:pPr>
        <w:spacing w:after="0"/>
        <w:ind w:left="0"/>
        <w:jc w:val="left"/>
      </w:pPr>
      <w:r>
        <w:rPr>
          <w:rFonts w:ascii="Times New Roman" w:hAnsi="Times New Roman"/>
          <w:b/>
          <w:i w:val="0"/>
          <w:color w:val="000000"/>
        </w:rPr>
        <w:t>三 培养目标</w:t>
      </w:r>
      <w:bookmarkStart w:id="2" w:name="3"/>
      <w:bookmarkEnd w:id="2"/>
    </w:p>
    <w:p>
      <w:pPr>
        <w:spacing w:after="0"/>
        <w:ind w:left="0"/>
        <w:jc w:val="left"/>
      </w:pPr>
      <w:r>
        <w:rPr>
          <w:rFonts w:ascii="Times New Roman" w:hAnsi="Times New Roman"/>
          <w:b w:val="0"/>
          <w:i w:val="0"/>
          <w:color w:val="000000"/>
          <w:sz w:val="22"/>
        </w:rPr>
        <w:t>     </w:t>
      </w:r>
    </w:p>
    <w:p>
      <w:pPr>
        <w:spacing w:after="0"/>
        <w:ind w:left="0"/>
        <w:jc w:val="left"/>
      </w:pPr>
      <w:r>
        <w:rPr>
          <w:rFonts w:ascii="Times New Roman" w:hAnsi="Times New Roman"/>
          <w:b w:val="0"/>
          <w:i w:val="0"/>
          <w:color w:val="000000"/>
          <w:sz w:val="22"/>
        </w:rPr>
        <w:t>      本专业立足四川、面向西南、辐射西部，培养热爱体育教育教学工作，具有良好师德师风素养，掌握现代体育教学理论与方法，具备规范的运动技术和熟练的运动技能，胜任中学体育教学、课外体育锻炼指导、课余训练和竞赛管理等工作的应用型中学骨干体育教师。</w:t>
      </w:r>
    </w:p>
    <w:p>
      <w:pPr>
        <w:spacing w:after="0"/>
        <w:ind w:left="0"/>
        <w:jc w:val="left"/>
      </w:pPr>
      <w:r>
        <w:rPr>
          <w:rFonts w:ascii="Times New Roman" w:hAnsi="Times New Roman"/>
          <w:b w:val="0"/>
          <w:i w:val="0"/>
          <w:color w:val="000000"/>
          <w:sz w:val="22"/>
        </w:rPr>
        <w:t>目标1：践行师德。践行社会主义核心价值观，贯彻党的教育方针，以立德树人为己任；认同中学教育价值，具有依法执教意识，具有强烈的从教意愿和高尚的师德品质。</w:t>
      </w:r>
    </w:p>
    <w:p>
      <w:pPr>
        <w:spacing w:after="0"/>
        <w:ind w:left="0"/>
        <w:jc w:val="left"/>
      </w:pPr>
      <w:r>
        <w:rPr>
          <w:rFonts w:ascii="Times New Roman" w:hAnsi="Times New Roman"/>
          <w:b w:val="0"/>
          <w:i w:val="0"/>
          <w:color w:val="000000"/>
          <w:sz w:val="22"/>
        </w:rPr>
        <w:t>目标2：学会教学。具有扎实的体育专业基础知识、基本技术、基本技能，一定的人文科学知识和较强的教育理论知识，拥有基于体育学科核心素养进行教学与研究的能力。</w:t>
      </w:r>
    </w:p>
    <w:p>
      <w:pPr>
        <w:spacing w:after="0"/>
        <w:ind w:left="0"/>
        <w:jc w:val="left"/>
      </w:pPr>
      <w:r>
        <w:rPr>
          <w:rFonts w:ascii="Times New Roman" w:hAnsi="Times New Roman"/>
          <w:b w:val="0"/>
          <w:i w:val="0"/>
          <w:color w:val="000000"/>
          <w:sz w:val="22"/>
        </w:rPr>
        <w:t>目标3：学会育人。具有德育为先理念，具备较强的班级组织与管理能力，能够组织教育实践和校园社团活动，胜任课外体育锻炼 、课余训练和竞赛管理工作。</w:t>
      </w:r>
    </w:p>
    <w:p>
      <w:pPr>
        <w:spacing w:after="0"/>
        <w:ind w:left="0"/>
        <w:jc w:val="left"/>
      </w:pPr>
      <w:r>
        <w:rPr>
          <w:rFonts w:ascii="Times New Roman" w:hAnsi="Times New Roman"/>
          <w:b w:val="0"/>
          <w:i w:val="0"/>
          <w:color w:val="000000"/>
          <w:sz w:val="22"/>
        </w:rPr>
        <w:t>目标4：学会发展。具有终身学习和专业发展意识，了解国内外基础教育改革发展动态，能运用反思和批判性思维方法开展教育教学研究，具有较强的团队协作、沟通与交流等能力，能根据中学教育教学需要，有效开展体育学科教研和其他交流合作活动，成长为中学体育骨干教师。</w:t>
      </w:r>
    </w:p>
    <w:p>
      <w:pPr>
        <w:spacing w:after="0"/>
        <w:ind w:left="0"/>
        <w:jc w:val="left"/>
      </w:pPr>
      <w:r>
        <w:rPr>
          <w:rFonts w:ascii="Times New Roman" w:hAnsi="Times New Roman"/>
          <w:b w:val="0"/>
          <w:i w:val="0"/>
          <w:color w:val="000000"/>
          <w:sz w:val="22"/>
        </w:rPr>
        <w:t> </w:t>
      </w:r>
    </w:p>
    <w:p>
      <w:pPr>
        <w:spacing w:after="0"/>
        <w:ind w:left="0"/>
        <w:jc w:val="left"/>
      </w:pPr>
    </w:p>
    <w:p>
      <w:pPr>
        <w:spacing w:after="0"/>
        <w:ind w:left="0"/>
        <w:jc w:val="left"/>
      </w:pPr>
      <w:r>
        <w:rPr>
          <w:rFonts w:ascii="Times New Roman" w:hAnsi="Times New Roman"/>
          <w:b/>
          <w:i w:val="0"/>
          <w:color w:val="000000"/>
        </w:rPr>
        <w:t>四 毕业要求</w:t>
      </w:r>
      <w:bookmarkStart w:id="3" w:name="4"/>
      <w:bookmarkEnd w:id="3"/>
    </w:p>
    <w:p>
      <w:pPr>
        <w:spacing w:after="0"/>
        <w:ind w:left="0"/>
        <w:jc w:val="left"/>
      </w:pPr>
      <w:r>
        <w:rPr>
          <w:rFonts w:ascii="Times New Roman" w:hAnsi="Times New Roman"/>
          <w:b w:val="0"/>
          <w:i w:val="0"/>
          <w:color w:val="000000"/>
          <w:sz w:val="22"/>
        </w:rPr>
        <w:t>     本专业学生毕业时，应熟悉和践行师德规范，具有从教意愿和教育情怀，掌握扎实的体育基础知识、基本技术和基本技能，掌握现代教育技术和理念，把握中学体育教育现状，具备基本的体育教学、训练和教学研究能力，具备班级管理和综合育人能力，树立专业规划和终生发展意识。具体来说，毕业生应获得以下几方面的知识、素养和能力。</w:t>
      </w:r>
    </w:p>
    <w:p>
      <w:pPr>
        <w:spacing w:after="0"/>
        <w:ind w:left="0"/>
        <w:jc w:val="left"/>
      </w:pPr>
      <w:r>
        <w:rPr>
          <w:rFonts w:ascii="Times New Roman" w:hAnsi="Times New Roman"/>
          <w:b/>
          <w:i w:val="0"/>
          <w:color w:val="000000"/>
          <w:sz w:val="22"/>
        </w:rPr>
        <w:t>践行师德</w:t>
      </w:r>
    </w:p>
    <w:p>
      <w:pPr>
        <w:spacing w:after="0"/>
        <w:ind w:left="0"/>
        <w:jc w:val="left"/>
      </w:pPr>
      <w:r>
        <w:rPr>
          <w:rFonts w:ascii="Times New Roman" w:hAnsi="Times New Roman"/>
          <w:b/>
          <w:i w:val="0"/>
          <w:color w:val="000000"/>
          <w:sz w:val="22"/>
        </w:rPr>
        <w:t>1.师德规范</w:t>
      </w:r>
      <w:r>
        <w:rPr>
          <w:rFonts w:ascii="Times New Roman" w:hAnsi="Times New Roman"/>
          <w:b w:val="0"/>
          <w:i w:val="0"/>
          <w:color w:val="000000"/>
          <w:sz w:val="22"/>
        </w:rPr>
        <w:t>：践行社会主义核心价值观，在思想、政治、理论和情感上认同中国特色社会主义；贯彻党的教育方针，以立德树人为己任；遵守中学教师职业道德规范和教师职业相关法律法规；立志成为有理想信念、有道德情操、有扎实学识、有仁爱之心的好老师。</w:t>
      </w:r>
    </w:p>
    <w:p>
      <w:pPr>
        <w:spacing w:after="0"/>
        <w:ind w:left="0"/>
        <w:jc w:val="left"/>
      </w:pPr>
      <w:r>
        <w:rPr>
          <w:rFonts w:ascii="Times New Roman" w:hAnsi="Times New Roman"/>
          <w:b w:val="0"/>
          <w:i w:val="0"/>
          <w:color w:val="000000"/>
          <w:sz w:val="22"/>
        </w:rPr>
        <w:t>1.1</w:t>
      </w:r>
      <w:r>
        <w:rPr>
          <w:rFonts w:ascii="Times New Roman" w:hAnsi="Times New Roman"/>
          <w:b/>
          <w:i w:val="0"/>
          <w:color w:val="000000"/>
          <w:sz w:val="22"/>
        </w:rPr>
        <w:t>【政治认同】</w:t>
      </w:r>
      <w:r>
        <w:rPr>
          <w:rFonts w:ascii="Times New Roman" w:hAnsi="Times New Roman"/>
          <w:b w:val="0"/>
          <w:i w:val="0"/>
          <w:color w:val="000000"/>
          <w:sz w:val="22"/>
        </w:rPr>
        <w:t>了解中国历史、国情及国内国际局势，了解、认同并践行社会主义核心价值观，做到爱国、敬业、诚信、友善。</w:t>
      </w:r>
    </w:p>
    <w:p>
      <w:pPr>
        <w:spacing w:after="0"/>
        <w:ind w:left="0"/>
        <w:jc w:val="left"/>
      </w:pPr>
      <w:r>
        <w:rPr>
          <w:rFonts w:ascii="Times New Roman" w:hAnsi="Times New Roman"/>
          <w:b w:val="0"/>
          <w:i w:val="0"/>
          <w:color w:val="000000"/>
          <w:sz w:val="22"/>
        </w:rPr>
        <w:t>1.2</w:t>
      </w:r>
      <w:r>
        <w:rPr>
          <w:rFonts w:ascii="Times New Roman" w:hAnsi="Times New Roman"/>
          <w:b/>
          <w:i w:val="0"/>
          <w:color w:val="000000"/>
          <w:sz w:val="22"/>
        </w:rPr>
        <w:t>【依法执教】</w:t>
      </w:r>
      <w:r>
        <w:rPr>
          <w:rFonts w:ascii="Times New Roman" w:hAnsi="Times New Roman"/>
          <w:b w:val="0"/>
          <w:i w:val="0"/>
          <w:color w:val="000000"/>
          <w:sz w:val="22"/>
        </w:rPr>
        <w:t>理解党的教育方针及内涵，能够贯彻党的教育方针；了解《中华人民共和国教育法》、《中华人民共和国教师法》等政策法规，熟悉体育教师的工作职责。</w:t>
      </w:r>
    </w:p>
    <w:p>
      <w:pPr>
        <w:spacing w:after="0"/>
        <w:ind w:left="0"/>
        <w:jc w:val="left"/>
      </w:pPr>
      <w:r>
        <w:rPr>
          <w:rFonts w:ascii="Times New Roman" w:hAnsi="Times New Roman"/>
          <w:b w:val="0"/>
          <w:i w:val="0"/>
          <w:color w:val="000000"/>
          <w:sz w:val="22"/>
        </w:rPr>
        <w:t>1.3</w:t>
      </w:r>
      <w:r>
        <w:rPr>
          <w:rFonts w:ascii="Times New Roman" w:hAnsi="Times New Roman"/>
          <w:b/>
          <w:i w:val="0"/>
          <w:color w:val="000000"/>
          <w:sz w:val="22"/>
        </w:rPr>
        <w:t>【职业规范】</w:t>
      </w:r>
      <w:r>
        <w:rPr>
          <w:rFonts w:ascii="Times New Roman" w:hAnsi="Times New Roman"/>
          <w:b w:val="0"/>
          <w:i w:val="0"/>
          <w:color w:val="000000"/>
          <w:sz w:val="22"/>
        </w:rPr>
        <w:t>理解“四有”好老师的内涵，熟悉中学体育教师职业道德规范，具有良好的师德修养。</w:t>
      </w:r>
    </w:p>
    <w:p>
      <w:pPr>
        <w:spacing w:after="0"/>
        <w:ind w:left="0"/>
        <w:jc w:val="left"/>
      </w:pPr>
      <w:r>
        <w:rPr>
          <w:rFonts w:ascii="Times New Roman" w:hAnsi="Times New Roman"/>
          <w:b/>
          <w:i w:val="0"/>
          <w:color w:val="000000"/>
          <w:sz w:val="22"/>
        </w:rPr>
        <w:t>2.教育情怀</w:t>
      </w:r>
      <w:r>
        <w:rPr>
          <w:rFonts w:ascii="Times New Roman" w:hAnsi="Times New Roman"/>
          <w:b w:val="0"/>
          <w:i w:val="0"/>
          <w:color w:val="000000"/>
          <w:sz w:val="22"/>
        </w:rPr>
        <w:t>：认同体育教师工作的意义和专业性，具有从教意愿，热爱体育教育事业，具有积极的情感、端正的态度、正确的价值观。具有人文修养和科学素养，尊重学生人格，富有爱心、责任心，工作细心、耐心，做学生锤炼品格、学习知识、创新思维、奉献祖国的引路人。</w:t>
      </w:r>
    </w:p>
    <w:p>
      <w:pPr>
        <w:spacing w:after="0"/>
        <w:ind w:left="0"/>
        <w:jc w:val="left"/>
      </w:pPr>
      <w:r>
        <w:rPr>
          <w:rFonts w:ascii="Times New Roman" w:hAnsi="Times New Roman"/>
          <w:b/>
          <w:i w:val="0"/>
          <w:color w:val="000000"/>
          <w:sz w:val="22"/>
        </w:rPr>
        <w:t>2.1【职业认同】</w:t>
      </w:r>
      <w:r>
        <w:rPr>
          <w:rFonts w:ascii="Times New Roman" w:hAnsi="Times New Roman"/>
          <w:b w:val="0"/>
          <w:i w:val="0"/>
          <w:color w:val="000000"/>
          <w:sz w:val="22"/>
        </w:rPr>
        <w:t>了解体育教师的职业特点和规律，认同体育教师工作的意义和专业性，具有积极的情感和正确的价值观，热爱体育教育事业，立志从教。</w:t>
      </w:r>
    </w:p>
    <w:p>
      <w:pPr>
        <w:spacing w:after="0"/>
        <w:ind w:left="0"/>
        <w:jc w:val="left"/>
      </w:pPr>
      <w:r>
        <w:rPr>
          <w:rFonts w:ascii="Times New Roman" w:hAnsi="Times New Roman"/>
          <w:b/>
          <w:i w:val="0"/>
          <w:color w:val="000000"/>
          <w:sz w:val="22"/>
        </w:rPr>
        <w:t>2.2【职业修养】</w:t>
      </w:r>
      <w:r>
        <w:rPr>
          <w:rFonts w:ascii="Times New Roman" w:hAnsi="Times New Roman"/>
          <w:b w:val="0"/>
          <w:i w:val="0"/>
          <w:color w:val="000000"/>
          <w:sz w:val="22"/>
        </w:rPr>
        <w:t>掌握一定的自然人文知识，具有一定的人文修养和科学素养，具有人文底蕴、科学精神和审美能力。</w:t>
      </w:r>
    </w:p>
    <w:p>
      <w:pPr>
        <w:spacing w:after="0"/>
        <w:ind w:left="0"/>
        <w:jc w:val="left"/>
      </w:pPr>
      <w:r>
        <w:rPr>
          <w:rFonts w:ascii="Times New Roman" w:hAnsi="Times New Roman"/>
          <w:b/>
          <w:i w:val="0"/>
          <w:color w:val="000000"/>
          <w:sz w:val="22"/>
        </w:rPr>
        <w:t>2.3 【关爱学生】</w:t>
      </w:r>
      <w:r>
        <w:rPr>
          <w:rFonts w:ascii="Times New Roman" w:hAnsi="Times New Roman"/>
          <w:b w:val="0"/>
          <w:i w:val="0"/>
          <w:color w:val="000000"/>
          <w:sz w:val="22"/>
        </w:rPr>
        <w:t>能阐述正确学生观的内涵，能正确识别、引导和满足中学生不同发展需求，能够尊重学生、关爱学生，对待工作认真负责，以身作则，做学生健康成长、锤炼品格、学习知识、创新思维、奉献祖国的引路人。</w:t>
      </w:r>
    </w:p>
    <w:p>
      <w:pPr>
        <w:spacing w:after="0"/>
        <w:ind w:left="0"/>
        <w:jc w:val="left"/>
      </w:pPr>
      <w:r>
        <w:rPr>
          <w:rFonts w:ascii="Times New Roman" w:hAnsi="Times New Roman"/>
          <w:b/>
          <w:i w:val="0"/>
          <w:color w:val="000000"/>
          <w:sz w:val="22"/>
        </w:rPr>
        <w:t>学会教学</w:t>
      </w:r>
    </w:p>
    <w:p>
      <w:pPr>
        <w:spacing w:after="0"/>
        <w:ind w:left="0"/>
        <w:jc w:val="left"/>
      </w:pPr>
      <w:r>
        <w:rPr>
          <w:rFonts w:ascii="Times New Roman" w:hAnsi="Times New Roman"/>
          <w:b/>
          <w:i w:val="0"/>
          <w:color w:val="000000"/>
          <w:sz w:val="22"/>
        </w:rPr>
        <w:t>3.学科素养</w:t>
      </w:r>
      <w:r>
        <w:rPr>
          <w:rFonts w:ascii="Times New Roman" w:hAnsi="Times New Roman"/>
          <w:b w:val="0"/>
          <w:i w:val="0"/>
          <w:color w:val="000000"/>
          <w:sz w:val="22"/>
        </w:rPr>
        <w:t>：掌握体育学科的基本知识、理解体育学科知识体系基本思想和方法；掌握基本运动项目的同时精通一门体育运动项目；理解心理学和计算机等跨学科知识对体育教育专业发展的重要性，了解体育学科与社会实践的联系，并能在教学实践中综合运用这些知识分析和解决实际问题。</w:t>
      </w:r>
    </w:p>
    <w:p>
      <w:pPr>
        <w:spacing w:after="0"/>
        <w:ind w:left="0"/>
        <w:jc w:val="left"/>
      </w:pPr>
      <w:r>
        <w:rPr>
          <w:rFonts w:ascii="Times New Roman" w:hAnsi="Times New Roman"/>
          <w:b/>
          <w:i w:val="0"/>
          <w:color w:val="000000"/>
          <w:sz w:val="22"/>
        </w:rPr>
        <w:t>3.1【学科基础】</w:t>
      </w:r>
      <w:r>
        <w:rPr>
          <w:rFonts w:ascii="Times New Roman" w:hAnsi="Times New Roman"/>
          <w:b w:val="0"/>
          <w:i w:val="0"/>
          <w:color w:val="000000"/>
          <w:sz w:val="22"/>
        </w:rPr>
        <w:t>能解释支撑体育学科的生理学、心理学、社会学、解剖学等学科的基本知识、理论及思想方法；形成促进青少年身心发展的体育学学科知识体系；能运用学科知识和理论指导中学体育教学、运动训练及竞赛组织的实践。</w:t>
      </w:r>
    </w:p>
    <w:p>
      <w:pPr>
        <w:spacing w:after="0"/>
        <w:ind w:left="0"/>
        <w:jc w:val="left"/>
      </w:pPr>
      <w:r>
        <w:rPr>
          <w:rFonts w:ascii="Times New Roman" w:hAnsi="Times New Roman"/>
          <w:b/>
          <w:i w:val="0"/>
          <w:color w:val="000000"/>
          <w:sz w:val="22"/>
        </w:rPr>
        <w:t>3.2【学科技能】</w:t>
      </w:r>
      <w:r>
        <w:rPr>
          <w:rFonts w:ascii="Times New Roman" w:hAnsi="Times New Roman"/>
          <w:b w:val="0"/>
          <w:i w:val="0"/>
          <w:color w:val="000000"/>
          <w:sz w:val="22"/>
        </w:rPr>
        <w:t>掌握中学体育教学所需的田径、体操、足球、篮球、排球、武术、羽毛球及游泳等项目的运动技能，同时精通一门体育运动项目。</w:t>
      </w:r>
    </w:p>
    <w:p>
      <w:pPr>
        <w:spacing w:after="0"/>
        <w:ind w:left="0"/>
        <w:jc w:val="left"/>
      </w:pPr>
      <w:r>
        <w:rPr>
          <w:rFonts w:ascii="Times New Roman" w:hAnsi="Times New Roman"/>
          <w:b/>
          <w:i w:val="0"/>
          <w:color w:val="000000"/>
          <w:sz w:val="22"/>
        </w:rPr>
        <w:t>3.3 【学科融合】</w:t>
      </w:r>
      <w:r>
        <w:rPr>
          <w:rFonts w:ascii="Times New Roman" w:hAnsi="Times New Roman"/>
          <w:b w:val="0"/>
          <w:i w:val="0"/>
          <w:color w:val="000000"/>
          <w:sz w:val="22"/>
        </w:rPr>
        <w:t>掌握训练学、选材学、保健学等交叉学科的基本知识和理论，能将相关学科知识和理论应用于体育教学、课外体育活动和课余训练。</w:t>
      </w:r>
    </w:p>
    <w:p>
      <w:pPr>
        <w:spacing w:after="0"/>
        <w:ind w:left="0"/>
        <w:jc w:val="left"/>
      </w:pPr>
      <w:r>
        <w:rPr>
          <w:rFonts w:ascii="Times New Roman" w:hAnsi="Times New Roman"/>
          <w:b/>
          <w:i w:val="0"/>
          <w:color w:val="000000"/>
          <w:sz w:val="22"/>
        </w:rPr>
        <w:t>4.教学能力：</w:t>
      </w:r>
      <w:r>
        <w:rPr>
          <w:rFonts w:ascii="Times New Roman" w:hAnsi="Times New Roman"/>
          <w:b w:val="0"/>
          <w:i w:val="0"/>
          <w:color w:val="000000"/>
          <w:sz w:val="22"/>
        </w:rPr>
        <w:t>通过教育学、心理学等相关学科知识的学习，了解中学生身心发展特点、中学生对体育学科知识的认知特点和运动技能形成规律；通过中学体育与健康课程标准和教材的解读，理解体育学科教学特点，掌握中学体育教学基本技能和教学策略；能运用现代教育技术等多种教学手段进行教学设计、实施和评价，具备一定的体育教学研究能力。</w:t>
      </w:r>
    </w:p>
    <w:p>
      <w:pPr>
        <w:spacing w:after="0"/>
        <w:ind w:left="0"/>
        <w:jc w:val="left"/>
      </w:pPr>
      <w:r>
        <w:rPr>
          <w:rFonts w:ascii="Times New Roman" w:hAnsi="Times New Roman"/>
          <w:b/>
          <w:i w:val="0"/>
          <w:color w:val="000000"/>
          <w:sz w:val="22"/>
        </w:rPr>
        <w:t>4.1【教学设计能力】</w:t>
      </w:r>
      <w:r>
        <w:rPr>
          <w:rFonts w:ascii="Times New Roman" w:hAnsi="Times New Roman"/>
          <w:b w:val="0"/>
          <w:i w:val="0"/>
          <w:color w:val="000000"/>
          <w:sz w:val="22"/>
        </w:rPr>
        <w:t>能熟悉体育学科课程标准和教材，能够分析学情，根据中学体育与健康课程标准，设计教案及课堂教学活动。</w:t>
      </w:r>
    </w:p>
    <w:p>
      <w:pPr>
        <w:spacing w:after="0"/>
        <w:ind w:left="0"/>
        <w:jc w:val="left"/>
      </w:pPr>
      <w:r>
        <w:rPr>
          <w:rFonts w:ascii="Times New Roman" w:hAnsi="Times New Roman"/>
          <w:b/>
          <w:i w:val="0"/>
          <w:color w:val="000000"/>
          <w:sz w:val="22"/>
        </w:rPr>
        <w:t>4.2【教学实施能力】</w:t>
      </w:r>
      <w:r>
        <w:rPr>
          <w:rFonts w:ascii="Times New Roman" w:hAnsi="Times New Roman"/>
          <w:b w:val="0"/>
          <w:i w:val="0"/>
          <w:color w:val="000000"/>
          <w:sz w:val="22"/>
        </w:rPr>
        <w:t>具有良好的“三字一话”水平，能够针对中学生的身心发展特点和运动技能形成规律，进行体育课的教学。</w:t>
      </w:r>
    </w:p>
    <w:p>
      <w:pPr>
        <w:spacing w:after="0"/>
        <w:ind w:left="0"/>
        <w:jc w:val="left"/>
      </w:pPr>
      <w:r>
        <w:rPr>
          <w:rFonts w:ascii="Times New Roman" w:hAnsi="Times New Roman"/>
          <w:b/>
          <w:i w:val="0"/>
          <w:color w:val="000000"/>
          <w:sz w:val="22"/>
        </w:rPr>
        <w:t>4.3【教学研究能力】</w:t>
      </w:r>
      <w:r>
        <w:rPr>
          <w:rFonts w:ascii="Times New Roman" w:hAnsi="Times New Roman"/>
          <w:b w:val="0"/>
          <w:i w:val="0"/>
          <w:color w:val="000000"/>
          <w:sz w:val="22"/>
        </w:rPr>
        <w:t>能分析和研究中学体育教材和教法，针对教学中遇到的问题开展教学研究，了解中学体育教学发展趋势。</w:t>
      </w:r>
    </w:p>
    <w:p>
      <w:pPr>
        <w:spacing w:after="0"/>
        <w:ind w:left="0"/>
        <w:jc w:val="left"/>
      </w:pPr>
      <w:r>
        <w:rPr>
          <w:rFonts w:ascii="Times New Roman" w:hAnsi="Times New Roman"/>
          <w:b/>
          <w:i w:val="0"/>
          <w:color w:val="000000"/>
          <w:sz w:val="22"/>
        </w:rPr>
        <w:t>学会育人</w:t>
      </w:r>
    </w:p>
    <w:p>
      <w:pPr>
        <w:spacing w:after="0"/>
        <w:ind w:left="0"/>
        <w:jc w:val="left"/>
      </w:pPr>
      <w:r>
        <w:rPr>
          <w:rFonts w:ascii="Times New Roman" w:hAnsi="Times New Roman"/>
          <w:b/>
          <w:i w:val="0"/>
          <w:color w:val="000000"/>
          <w:sz w:val="22"/>
        </w:rPr>
        <w:t>5.班级指导</w:t>
      </w:r>
      <w:r>
        <w:rPr>
          <w:rFonts w:ascii="Times New Roman" w:hAnsi="Times New Roman"/>
          <w:b w:val="0"/>
          <w:i w:val="0"/>
          <w:color w:val="000000"/>
          <w:sz w:val="22"/>
        </w:rPr>
        <w:t>：树立德育为先理念，了解中学德育原理与方法；掌握班级组织与建设的工作规律与基本方法，掌握班集体建设、班级教育活动实施等班级常规工作要点；能够在班主任工作实践中，参与德育和心理健康教育活动的组织与指导，具备做中学班主任的能力，并获得积极体验。</w:t>
      </w:r>
    </w:p>
    <w:p>
      <w:pPr>
        <w:spacing w:after="0"/>
        <w:ind w:left="0"/>
        <w:jc w:val="left"/>
      </w:pPr>
      <w:r>
        <w:rPr>
          <w:rFonts w:ascii="Times New Roman" w:hAnsi="Times New Roman"/>
          <w:b/>
          <w:i w:val="0"/>
          <w:color w:val="000000"/>
          <w:sz w:val="22"/>
        </w:rPr>
        <w:t>5.1【班级指导知识】</w:t>
      </w:r>
      <w:r>
        <w:rPr>
          <w:rFonts w:ascii="Times New Roman" w:hAnsi="Times New Roman"/>
          <w:b w:val="0"/>
          <w:i w:val="0"/>
          <w:color w:val="000000"/>
          <w:sz w:val="22"/>
        </w:rPr>
        <w:t>树立德育为先理念，了解中学德育原理与方法，了解班级组织与建设的工作规律与基本方法，掌握班集体建设、班级教育活动实施等班级常规工作要点。</w:t>
      </w:r>
    </w:p>
    <w:p>
      <w:pPr>
        <w:spacing w:after="0"/>
        <w:ind w:left="0"/>
        <w:jc w:val="left"/>
      </w:pPr>
      <w:r>
        <w:rPr>
          <w:rFonts w:ascii="Times New Roman" w:hAnsi="Times New Roman"/>
          <w:b/>
          <w:i w:val="0"/>
          <w:color w:val="000000"/>
          <w:sz w:val="22"/>
        </w:rPr>
        <w:t>5.2【班级指导实践】</w:t>
      </w:r>
      <w:r>
        <w:rPr>
          <w:rFonts w:ascii="Times New Roman" w:hAnsi="Times New Roman"/>
          <w:b w:val="0"/>
          <w:i w:val="0"/>
          <w:color w:val="000000"/>
          <w:sz w:val="22"/>
        </w:rPr>
        <w:t>能够在班主任工作实践中，参与德育和心理健康教育活动的组织与指导，具备做中学班主任的能力，并获得积极体验。</w:t>
      </w:r>
    </w:p>
    <w:p>
      <w:pPr>
        <w:spacing w:after="0"/>
        <w:ind w:left="0"/>
        <w:jc w:val="left"/>
      </w:pPr>
      <w:r>
        <w:rPr>
          <w:rFonts w:ascii="Times New Roman" w:hAnsi="Times New Roman"/>
          <w:b/>
          <w:i w:val="0"/>
          <w:color w:val="000000"/>
          <w:sz w:val="22"/>
        </w:rPr>
        <w:t>6.综合育人：</w:t>
      </w:r>
      <w:r>
        <w:rPr>
          <w:rFonts w:ascii="Times New Roman" w:hAnsi="Times New Roman"/>
          <w:b w:val="0"/>
          <w:i w:val="0"/>
          <w:color w:val="000000"/>
          <w:sz w:val="22"/>
        </w:rPr>
        <w:t>了解中学生身心发展和养成教育规律；理解体育学科育人价值，了解学校文化和教育活动的育人内涵和方法，能够有机结合学科教学和课外体育活动进行育人活动；参与组织主题教育和社团活动，对学生进行教育和引导，传承中华优秀传统体育文化。</w:t>
      </w:r>
    </w:p>
    <w:p>
      <w:pPr>
        <w:spacing w:after="0"/>
        <w:ind w:left="0"/>
        <w:jc w:val="left"/>
      </w:pPr>
      <w:r>
        <w:rPr>
          <w:rFonts w:ascii="Times New Roman" w:hAnsi="Times New Roman"/>
          <w:b/>
          <w:i w:val="0"/>
          <w:color w:val="000000"/>
          <w:sz w:val="22"/>
        </w:rPr>
        <w:t>6.1【综合育人知识】</w:t>
      </w:r>
      <w:r>
        <w:rPr>
          <w:rFonts w:ascii="Times New Roman" w:hAnsi="Times New Roman"/>
          <w:b w:val="0"/>
          <w:i w:val="0"/>
          <w:color w:val="000000"/>
          <w:sz w:val="22"/>
        </w:rPr>
        <w:t>能解释中学生身心发展的特点和养成教育的规律，并能运用观察、谈话、倾听等方法了解中学生的个体发展需求，能阐述中学生养成良好的学习、生活和行为习惯的方法，体会养成教育对中学生发展的重要价值。</w:t>
      </w:r>
    </w:p>
    <w:p>
      <w:pPr>
        <w:spacing w:after="0"/>
        <w:ind w:left="0"/>
        <w:jc w:val="left"/>
      </w:pPr>
      <w:r>
        <w:rPr>
          <w:rFonts w:ascii="Times New Roman" w:hAnsi="Times New Roman"/>
          <w:b/>
          <w:i w:val="0"/>
          <w:color w:val="000000"/>
          <w:sz w:val="22"/>
        </w:rPr>
        <w:t>6.2【综合育人方法】</w:t>
      </w:r>
      <w:r>
        <w:rPr>
          <w:rFonts w:ascii="Times New Roman" w:hAnsi="Times New Roman"/>
          <w:b w:val="0"/>
          <w:i w:val="0"/>
          <w:color w:val="000000"/>
          <w:sz w:val="22"/>
        </w:rPr>
        <w:t>能阐述学科校园体育文化和体育活动的育人途径和方法，形成综合育人的思维模式和行为模式。</w:t>
      </w:r>
    </w:p>
    <w:p>
      <w:pPr>
        <w:spacing w:after="0"/>
        <w:ind w:left="0"/>
        <w:jc w:val="left"/>
      </w:pPr>
      <w:r>
        <w:rPr>
          <w:rFonts w:ascii="Times New Roman" w:hAnsi="Times New Roman"/>
          <w:b/>
          <w:i w:val="0"/>
          <w:color w:val="000000"/>
          <w:sz w:val="22"/>
        </w:rPr>
        <w:t>6.3【综合育人实践】</w:t>
      </w:r>
      <w:r>
        <w:rPr>
          <w:rFonts w:ascii="Times New Roman" w:hAnsi="Times New Roman"/>
          <w:b w:val="0"/>
          <w:i w:val="0"/>
          <w:color w:val="000000"/>
          <w:sz w:val="22"/>
        </w:rPr>
        <w:t>参与组织体育教学、竞赛等体育实践活动和社团活动，对学生进行教育和引导，传承中华优秀传统体育文化。</w:t>
      </w:r>
    </w:p>
    <w:p>
      <w:pPr>
        <w:spacing w:after="0"/>
        <w:ind w:left="0"/>
        <w:jc w:val="left"/>
      </w:pPr>
      <w:r>
        <w:rPr>
          <w:rFonts w:ascii="Times New Roman" w:hAnsi="Times New Roman"/>
          <w:b/>
          <w:i w:val="0"/>
          <w:color w:val="000000"/>
          <w:sz w:val="22"/>
        </w:rPr>
        <w:t>学会发展</w:t>
      </w:r>
    </w:p>
    <w:p>
      <w:pPr>
        <w:spacing w:after="0"/>
        <w:ind w:left="0"/>
        <w:jc w:val="left"/>
      </w:pPr>
      <w:r>
        <w:rPr>
          <w:rFonts w:ascii="Times New Roman" w:hAnsi="Times New Roman"/>
          <w:b/>
          <w:i w:val="0"/>
          <w:color w:val="000000"/>
          <w:sz w:val="22"/>
        </w:rPr>
        <w:t>7.学会反思</w:t>
      </w:r>
      <w:r>
        <w:rPr>
          <w:rFonts w:ascii="Times New Roman" w:hAnsi="Times New Roman"/>
          <w:b w:val="0"/>
          <w:i w:val="0"/>
          <w:color w:val="000000"/>
          <w:sz w:val="22"/>
        </w:rPr>
        <w:t>：形成终身学习的习惯与专业发展意识，了解国内外基础教育改革发展动态，能够适应时代和教育发展需求，进行学习和职业生涯规划，不断提高自身的教育和专业素养；养成反思的习惯，掌握反思方法和技能，具有一定的创新意识，能运用批判性思维方法分析和解决教育教学问题。</w:t>
      </w:r>
    </w:p>
    <w:p>
      <w:pPr>
        <w:spacing w:after="0"/>
        <w:ind w:left="0"/>
        <w:jc w:val="left"/>
      </w:pPr>
      <w:r>
        <w:rPr>
          <w:rFonts w:ascii="Times New Roman" w:hAnsi="Times New Roman"/>
          <w:b/>
          <w:i w:val="0"/>
          <w:color w:val="000000"/>
          <w:sz w:val="22"/>
        </w:rPr>
        <w:t>7.1【终身学习能力】</w:t>
      </w:r>
      <w:r>
        <w:rPr>
          <w:rFonts w:ascii="Times New Roman" w:hAnsi="Times New Roman"/>
          <w:b w:val="0"/>
          <w:i w:val="0"/>
          <w:color w:val="000000"/>
          <w:sz w:val="22"/>
        </w:rPr>
        <w:t>形成终身学习的习惯与专业发展意识，了解国内外基础教育改革发展动态，能够适应时代和教育发展需求进行学习和职业生涯规划，不断提高自身的教育和专业素养。</w:t>
      </w:r>
    </w:p>
    <w:p>
      <w:pPr>
        <w:spacing w:after="0"/>
        <w:ind w:left="0"/>
        <w:jc w:val="left"/>
      </w:pPr>
      <w:r>
        <w:rPr>
          <w:rFonts w:ascii="Times New Roman" w:hAnsi="Times New Roman"/>
          <w:b/>
          <w:i w:val="0"/>
          <w:color w:val="000000"/>
          <w:sz w:val="22"/>
        </w:rPr>
        <w:t>7.2【反思能力】</w:t>
      </w:r>
      <w:r>
        <w:rPr>
          <w:rFonts w:ascii="Times New Roman" w:hAnsi="Times New Roman"/>
          <w:b w:val="0"/>
          <w:i w:val="0"/>
          <w:color w:val="000000"/>
          <w:sz w:val="22"/>
        </w:rPr>
        <w:t>养成反思的习惯，掌握反思方法和技能，具有一定的创新意识，能运用批判性思维方法分析和解决教育教学问题。</w:t>
      </w:r>
    </w:p>
    <w:p>
      <w:pPr>
        <w:spacing w:after="0"/>
        <w:ind w:left="0"/>
        <w:jc w:val="left"/>
      </w:pPr>
      <w:r>
        <w:rPr>
          <w:rFonts w:ascii="Times New Roman" w:hAnsi="Times New Roman"/>
          <w:b/>
          <w:i w:val="0"/>
          <w:color w:val="000000"/>
          <w:sz w:val="22"/>
        </w:rPr>
        <w:t>8.沟通合作：</w:t>
      </w:r>
      <w:r>
        <w:rPr>
          <w:rFonts w:ascii="Times New Roman" w:hAnsi="Times New Roman"/>
          <w:b w:val="0"/>
          <w:i w:val="0"/>
          <w:color w:val="000000"/>
          <w:sz w:val="22"/>
        </w:rPr>
        <w:t>具有团队协作精神，在小组合作体验中理解学习共同体和教研共同体的作用，具备合作互助的能力；掌握沟通技能，能够就体育教育问题与同行、学生家长及其他社会公众进行有效沟通交流，分享实践经验。</w:t>
      </w:r>
    </w:p>
    <w:p>
      <w:pPr>
        <w:spacing w:after="0"/>
        <w:ind w:left="0"/>
        <w:jc w:val="left"/>
      </w:pPr>
      <w:r>
        <w:rPr>
          <w:rFonts w:ascii="Times New Roman" w:hAnsi="Times New Roman"/>
          <w:b/>
          <w:i w:val="0"/>
          <w:color w:val="000000"/>
          <w:sz w:val="22"/>
        </w:rPr>
        <w:t>8.1【合作能力】</w:t>
      </w:r>
      <w:r>
        <w:rPr>
          <w:rFonts w:ascii="Times New Roman" w:hAnsi="Times New Roman"/>
          <w:b w:val="0"/>
          <w:i w:val="0"/>
          <w:color w:val="000000"/>
          <w:sz w:val="22"/>
        </w:rPr>
        <w:t>能解释合作共同体的内涵，能在小组合作学习中，针对具体任务，选择较为合适的方法进行团队协作，在小组合作体验中理解学习共同体和教研共同体的作用，具备合作互助的能力。</w:t>
      </w:r>
    </w:p>
    <w:p>
      <w:pPr>
        <w:spacing w:after="0"/>
        <w:ind w:left="0"/>
        <w:jc w:val="left"/>
      </w:pPr>
      <w:r>
        <w:rPr>
          <w:rFonts w:ascii="Times New Roman" w:hAnsi="Times New Roman"/>
          <w:b/>
          <w:i w:val="0"/>
          <w:color w:val="000000"/>
          <w:sz w:val="22"/>
        </w:rPr>
        <w:t>8.2【沟通能力】</w:t>
      </w:r>
      <w:r>
        <w:rPr>
          <w:rFonts w:ascii="Times New Roman" w:hAnsi="Times New Roman"/>
          <w:b w:val="0"/>
          <w:i w:val="0"/>
          <w:color w:val="000000"/>
          <w:sz w:val="22"/>
        </w:rPr>
        <w:t>能够描述并运用行为仪态、语言表达、运动礼仪等沟通合作技能，具有建立融洽人际关系和良好工作氛围的能力。</w:t>
      </w:r>
    </w:p>
    <w:p>
      <w:pPr>
        <w:spacing w:after="0"/>
        <w:ind w:left="0"/>
        <w:jc w:val="left"/>
      </w:pPr>
      <w:r>
        <w:rPr>
          <w:rFonts w:ascii="Times New Roman" w:hAnsi="Times New Roman"/>
          <w:b/>
          <w:i w:val="0"/>
          <w:color w:val="000000"/>
          <w:sz w:val="22"/>
        </w:rPr>
        <w:t>表 1  专业毕业要求对培养目标的支撑情况</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20"/>
        <w:gridCol w:w="838"/>
        <w:gridCol w:w="944"/>
        <w:gridCol w:w="944"/>
        <w:gridCol w:w="8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培养目标</w:t>
            </w:r>
          </w:p>
          <w:p>
            <w:pPr>
              <w:spacing w:after="0"/>
              <w:ind w:left="0"/>
              <w:jc w:val="left"/>
            </w:pPr>
            <w:r>
              <w:rPr>
                <w:rFonts w:ascii="Times New Roman" w:hAnsi="Times New Roman"/>
                <w:b/>
                <w:i w:val="0"/>
                <w:color w:val="000000"/>
                <w:sz w:val="15"/>
              </w:rPr>
              <w:t> </w:t>
            </w:r>
          </w:p>
          <w:p>
            <w:pPr>
              <w:spacing w:after="0"/>
              <w:ind w:left="0"/>
              <w:jc w:val="left"/>
            </w:pPr>
            <w:r>
              <w:rPr>
                <w:rFonts w:ascii="Times New Roman" w:hAnsi="Times New Roman"/>
                <w:b/>
                <w:i w:val="0"/>
                <w:color w:val="000000"/>
                <w:sz w:val="15"/>
              </w:rPr>
              <w:t>毕业要求</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目标1</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目标2</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目标3</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目标4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1：师德规范</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2：教育情怀</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3：学科素养</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4：教学能力</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5：班级指导</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毕业要求6：综合育人</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7：学会反思</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5" w:hRule="atLeast"/>
          <w:tblCellSpacing w:w="0" w:type="dxa"/>
        </w:trPr>
        <w:tc>
          <w:tcPr>
            <w:tcW w:w="1520"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8：沟通合作</w:t>
            </w:r>
          </w:p>
        </w:tc>
        <w:tc>
          <w:tcPr>
            <w:tcW w:w="83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839"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r>
    </w:tbl>
    <w:p>
      <w:pPr>
        <w:spacing w:after="0"/>
        <w:ind w:left="0"/>
        <w:jc w:val="left"/>
      </w:pPr>
      <w:r>
        <w:rPr>
          <w:rFonts w:ascii="Times New Roman" w:hAnsi="Times New Roman"/>
          <w:b w:val="0"/>
          <w:i w:val="0"/>
          <w:color w:val="000000"/>
          <w:sz w:val="22"/>
        </w:rPr>
        <w:t> </w:t>
      </w:r>
    </w:p>
    <w:p>
      <w:pPr>
        <w:spacing w:after="0"/>
        <w:ind w:left="0"/>
        <w:jc w:val="left"/>
      </w:pPr>
    </w:p>
    <w:p>
      <w:pPr>
        <w:spacing w:after="0"/>
        <w:ind w:left="0"/>
        <w:jc w:val="left"/>
      </w:pPr>
      <w:r>
        <w:rPr>
          <w:rFonts w:ascii="Times New Roman" w:hAnsi="Times New Roman"/>
          <w:b/>
          <w:i w:val="0"/>
          <w:color w:val="000000"/>
        </w:rPr>
        <w:t>五 专业特色课程</w:t>
      </w:r>
      <w:bookmarkStart w:id="4" w:name="5"/>
      <w:bookmarkEnd w:id="4"/>
    </w:p>
    <w:p>
      <w:pPr>
        <w:spacing w:after="0"/>
        <w:ind w:left="0"/>
        <w:jc w:val="left"/>
      </w:pPr>
      <w:r>
        <w:rPr>
          <w:rFonts w:ascii="Times New Roman" w:hAnsi="Times New Roman"/>
          <w:b w:val="0"/>
          <w:i w:val="0"/>
          <w:color w:val="000000"/>
          <w:sz w:val="22"/>
        </w:rPr>
        <w:t>   </w:t>
      </w:r>
      <w:r>
        <w:rPr>
          <w:rFonts w:ascii="Times New Roman" w:hAnsi="Times New Roman"/>
          <w:b/>
          <w:i w:val="0"/>
          <w:color w:val="000000"/>
          <w:sz w:val="22"/>
        </w:rPr>
        <w:t>（一）专业基础课</w:t>
      </w:r>
    </w:p>
    <w:p>
      <w:pPr>
        <w:spacing w:after="0"/>
        <w:ind w:left="0"/>
        <w:jc w:val="left"/>
      </w:pPr>
      <w:r>
        <w:rPr>
          <w:rFonts w:ascii="Times New Roman" w:hAnsi="Times New Roman"/>
          <w:b w:val="0"/>
          <w:i w:val="0"/>
          <w:color w:val="000000"/>
          <w:sz w:val="22"/>
        </w:rPr>
        <w:t>1.体育概论            2.运动解剖学            3.运动生理学     4.体育心理学          5.体育社会学            6.健康教育学      7.体育科学研究方法</w:t>
      </w:r>
    </w:p>
    <w:p>
      <w:pPr>
        <w:spacing w:after="0"/>
        <w:ind w:left="0"/>
        <w:jc w:val="left"/>
      </w:pPr>
      <w:r>
        <w:rPr>
          <w:rFonts w:ascii="Times New Roman" w:hAnsi="Times New Roman"/>
          <w:b/>
          <w:i w:val="0"/>
          <w:color w:val="000000"/>
          <w:sz w:val="24"/>
        </w:rPr>
        <w:t>（二）专业核心课</w:t>
      </w:r>
    </w:p>
    <w:p>
      <w:pPr>
        <w:spacing w:after="0"/>
        <w:ind w:left="0"/>
        <w:jc w:val="left"/>
      </w:pPr>
      <w:r>
        <w:rPr>
          <w:rFonts w:ascii="Times New Roman" w:hAnsi="Times New Roman"/>
          <w:b w:val="0"/>
          <w:i w:val="0"/>
          <w:color w:val="000000"/>
          <w:sz w:val="22"/>
        </w:rPr>
        <w:t>1.学校体育学         2.运动技能学习与控制        3. 运动训练学      4.田径运动 1          5.田径运动2              6.体操运动             7.足球运动           8.篮球运动          9.排球运动          10.武术运动     11.游泳1      12.游泳2</w:t>
      </w:r>
    </w:p>
    <w:p>
      <w:pPr>
        <w:spacing w:after="0"/>
        <w:ind w:left="0"/>
        <w:jc w:val="left"/>
      </w:pPr>
      <w:r>
        <w:rPr>
          <w:rFonts w:ascii="Times New Roman" w:hAnsi="Times New Roman"/>
          <w:b/>
          <w:i w:val="0"/>
          <w:color w:val="000000"/>
        </w:rPr>
        <w:t>六 综合实践课程</w:t>
      </w:r>
      <w:bookmarkStart w:id="5" w:name="6"/>
      <w:bookmarkEnd w:id="5"/>
    </w:p>
    <w:p>
      <w:pPr>
        <w:spacing w:after="0"/>
        <w:ind w:left="0"/>
        <w:jc w:val="left"/>
      </w:pPr>
      <w:r>
        <w:rPr>
          <w:rFonts w:ascii="Times New Roman" w:hAnsi="Times New Roman"/>
          <w:b/>
          <w:i w:val="0"/>
          <w:color w:val="000000"/>
          <w:sz w:val="22"/>
        </w:rPr>
        <w:t>        1</w:t>
      </w:r>
      <w:r>
        <w:rPr>
          <w:rFonts w:ascii="Times New Roman" w:hAnsi="Times New Roman"/>
          <w:b/>
          <w:i w:val="0"/>
          <w:color w:val="000000"/>
          <w:sz w:val="24"/>
        </w:rPr>
        <w:t xml:space="preserve">、课程编码 ： 1705002           课程中文名称：教育见习 </w:t>
      </w:r>
    </w:p>
    <w:p>
      <w:pPr>
        <w:spacing w:after="0"/>
        <w:ind w:left="0"/>
        <w:jc w:val="left"/>
      </w:pPr>
      <w:r>
        <w:rPr>
          <w:rFonts w:ascii="Times New Roman" w:hAnsi="Times New Roman"/>
          <w:b/>
          <w:i w:val="0"/>
          <w:color w:val="000000"/>
          <w:sz w:val="24"/>
        </w:rPr>
        <w:t>        课程英文名称：Educational Probation</w:t>
      </w:r>
    </w:p>
    <w:p>
      <w:pPr>
        <w:spacing w:after="0"/>
        <w:ind w:left="0"/>
        <w:jc w:val="left"/>
      </w:pPr>
      <w:r>
        <w:rPr>
          <w:rFonts w:ascii="Times New Roman" w:hAnsi="Times New Roman"/>
          <w:b/>
          <w:i w:val="0"/>
          <w:color w:val="000000"/>
          <w:sz w:val="22"/>
        </w:rPr>
        <w:t>       学分：</w:t>
      </w:r>
      <w:r>
        <w:rPr>
          <w:rFonts w:ascii="Times New Roman" w:hAnsi="Times New Roman"/>
          <w:b w:val="0"/>
          <w:i w:val="0"/>
          <w:color w:val="000000"/>
          <w:sz w:val="22"/>
        </w:rPr>
        <w:t>1 分   </w:t>
      </w:r>
      <w:r>
        <w:rPr>
          <w:rFonts w:ascii="Times New Roman" w:hAnsi="Times New Roman"/>
          <w:b/>
          <w:i w:val="0"/>
          <w:color w:val="000000"/>
          <w:sz w:val="22"/>
        </w:rPr>
        <w:t>学时：</w:t>
      </w:r>
      <w:r>
        <w:rPr>
          <w:rFonts w:ascii="Times New Roman" w:hAnsi="Times New Roman"/>
          <w:b w:val="0"/>
          <w:i w:val="0"/>
          <w:color w:val="000000"/>
          <w:sz w:val="22"/>
        </w:rPr>
        <w:t>2 周  </w:t>
      </w:r>
      <w:r>
        <w:rPr>
          <w:rFonts w:ascii="Times New Roman" w:hAnsi="Times New Roman"/>
          <w:b/>
          <w:i w:val="0"/>
          <w:color w:val="000000"/>
          <w:sz w:val="22"/>
        </w:rPr>
        <w:t>考核方式：</w:t>
      </w:r>
      <w:r>
        <w:rPr>
          <w:rFonts w:ascii="Times New Roman" w:hAnsi="Times New Roman"/>
          <w:b w:val="0"/>
          <w:i w:val="0"/>
          <w:color w:val="000000"/>
          <w:sz w:val="22"/>
        </w:rPr>
        <w:t>观摩记录+见习报告</w:t>
      </w:r>
    </w:p>
    <w:p>
      <w:pPr>
        <w:spacing w:after="0"/>
        <w:ind w:left="0"/>
        <w:jc w:val="left"/>
      </w:pPr>
      <w:r>
        <w:rPr>
          <w:rFonts w:ascii="Times New Roman" w:hAnsi="Times New Roman"/>
          <w:b/>
          <w:i w:val="0"/>
          <w:color w:val="000000"/>
          <w:sz w:val="22"/>
        </w:rPr>
        <w:t>       课程简介：</w:t>
      </w:r>
      <w:r>
        <w:rPr>
          <w:rFonts w:ascii="Times New Roman" w:hAnsi="Times New Roman"/>
          <w:b w:val="0"/>
          <w:i w:val="0"/>
          <w:color w:val="000000"/>
          <w:sz w:val="22"/>
        </w:rPr>
        <w:t>教育见习是师范院校教育实践的重要环节，是教育实习的基础。学校开展教育见习的主要方式是深入到各个实践基地的课堂和学校，在中学指导老师和高校带队老师的联合指导下，观摩课堂教学、教研活动、班级组织管理和学校组织管理，了解中学真实教学和管理现状，通过教学观察初步形成理论联系实际的意识，自觉调整教学策略，为下一步的教学实践做好准备。</w:t>
      </w:r>
    </w:p>
    <w:p>
      <w:pPr>
        <w:spacing w:after="0"/>
        <w:ind w:left="0"/>
        <w:jc w:val="left"/>
      </w:pPr>
      <w:r>
        <w:rPr>
          <w:rFonts w:ascii="Times New Roman" w:hAnsi="Times New Roman"/>
          <w:b/>
          <w:i w:val="0"/>
          <w:color w:val="000000"/>
          <w:sz w:val="22"/>
        </w:rPr>
        <w:t>        2</w:t>
      </w:r>
      <w:r>
        <w:rPr>
          <w:rFonts w:ascii="Times New Roman" w:hAnsi="Times New Roman"/>
          <w:b/>
          <w:i w:val="0"/>
          <w:color w:val="000000"/>
          <w:sz w:val="24"/>
        </w:rPr>
        <w:t>、课程编码 ：1705003            课程中文名称：教育实习 </w:t>
      </w:r>
    </w:p>
    <w:p>
      <w:pPr>
        <w:spacing w:after="0"/>
        <w:ind w:left="0"/>
        <w:jc w:val="left"/>
      </w:pPr>
      <w:r>
        <w:rPr>
          <w:rFonts w:ascii="Times New Roman" w:hAnsi="Times New Roman"/>
          <w:b/>
          <w:i w:val="0"/>
          <w:color w:val="000000"/>
          <w:sz w:val="24"/>
        </w:rPr>
        <w:t xml:space="preserve">       课程英文名称：Educational Practice </w:t>
      </w:r>
    </w:p>
    <w:p>
      <w:pPr>
        <w:spacing w:after="0"/>
        <w:ind w:left="0"/>
        <w:jc w:val="left"/>
      </w:pPr>
      <w:r>
        <w:rPr>
          <w:rFonts w:ascii="Times New Roman" w:hAnsi="Times New Roman"/>
          <w:b/>
          <w:i w:val="0"/>
          <w:color w:val="000000"/>
          <w:sz w:val="22"/>
        </w:rPr>
        <w:t>       学分：</w:t>
      </w:r>
      <w:r>
        <w:rPr>
          <w:rFonts w:ascii="Times New Roman" w:hAnsi="Times New Roman"/>
          <w:b w:val="0"/>
          <w:i w:val="0"/>
          <w:color w:val="000000"/>
          <w:sz w:val="22"/>
        </w:rPr>
        <w:t>8  </w:t>
      </w:r>
      <w:r>
        <w:rPr>
          <w:rFonts w:ascii="Times New Roman" w:hAnsi="Times New Roman"/>
          <w:b/>
          <w:i w:val="0"/>
          <w:color w:val="000000"/>
          <w:sz w:val="22"/>
        </w:rPr>
        <w:t>学时：</w:t>
      </w:r>
      <w:r>
        <w:rPr>
          <w:rFonts w:ascii="Times New Roman" w:hAnsi="Times New Roman"/>
          <w:b w:val="0"/>
          <w:i w:val="0"/>
          <w:color w:val="000000"/>
          <w:sz w:val="22"/>
        </w:rPr>
        <w:t>14 周  </w:t>
      </w:r>
      <w:r>
        <w:rPr>
          <w:rFonts w:ascii="Times New Roman" w:hAnsi="Times New Roman"/>
          <w:b/>
          <w:i w:val="0"/>
          <w:color w:val="000000"/>
          <w:sz w:val="22"/>
        </w:rPr>
        <w:t>考核方式</w:t>
      </w:r>
      <w:r>
        <w:rPr>
          <w:rFonts w:ascii="Times New Roman" w:hAnsi="Times New Roman"/>
          <w:b w:val="0"/>
          <w:i w:val="0"/>
          <w:color w:val="000000"/>
          <w:sz w:val="22"/>
        </w:rPr>
        <w:t>：实习表现+实习报告</w:t>
      </w:r>
    </w:p>
    <w:p>
      <w:pPr>
        <w:spacing w:after="0"/>
        <w:ind w:left="0"/>
        <w:jc w:val="left"/>
      </w:pPr>
      <w:r>
        <w:rPr>
          <w:rFonts w:ascii="Times New Roman" w:hAnsi="Times New Roman"/>
          <w:b w:val="0"/>
          <w:i w:val="0"/>
          <w:color w:val="000000"/>
          <w:sz w:val="22"/>
        </w:rPr>
        <w:t xml:space="preserve">      </w:t>
      </w:r>
      <w:r>
        <w:rPr>
          <w:rFonts w:ascii="Times New Roman" w:hAnsi="Times New Roman"/>
          <w:b/>
          <w:i w:val="0"/>
          <w:color w:val="000000"/>
          <w:sz w:val="22"/>
        </w:rPr>
        <w:t>课程简介</w:t>
      </w:r>
      <w:r>
        <w:rPr>
          <w:rFonts w:ascii="Times New Roman" w:hAnsi="Times New Roman"/>
          <w:b w:val="0"/>
          <w:i w:val="0"/>
          <w:color w:val="000000"/>
          <w:sz w:val="22"/>
        </w:rPr>
        <w:t>：教育实习是学生到中学进行教育和教学专业训练的一种实践形式，是教育实践的主要形式和关键环节，由学校统一组织实施。其主要任务是使学生把专业知识综合运用于教育和教学实践中，培养和锻炼自身从事教育和教学工作的能力，加深和巩固学生的专业领域意识。包括课堂教学实践、班主任工作实践等内容。</w:t>
      </w:r>
    </w:p>
    <w:p>
      <w:pPr>
        <w:spacing w:after="0"/>
        <w:ind w:left="0"/>
        <w:jc w:val="left"/>
      </w:pPr>
      <w:r>
        <w:rPr>
          <w:rFonts w:ascii="Times New Roman" w:hAnsi="Times New Roman"/>
          <w:b/>
          <w:i w:val="0"/>
          <w:color w:val="000000"/>
          <w:sz w:val="22"/>
        </w:rPr>
        <w:t>       3、课程编码 ： 1705005            课程中文名称：教育研习 </w:t>
      </w:r>
    </w:p>
    <w:p>
      <w:pPr>
        <w:spacing w:after="0"/>
        <w:ind w:left="0"/>
        <w:jc w:val="left"/>
      </w:pPr>
      <w:r>
        <w:rPr>
          <w:rFonts w:ascii="Times New Roman" w:hAnsi="Times New Roman"/>
          <w:b/>
          <w:i w:val="0"/>
          <w:color w:val="000000"/>
          <w:sz w:val="24"/>
        </w:rPr>
        <w:t>        课程英文名称：Educational Research</w:t>
      </w:r>
    </w:p>
    <w:p>
      <w:pPr>
        <w:spacing w:after="0"/>
        <w:ind w:left="0"/>
        <w:jc w:val="left"/>
      </w:pPr>
      <w:r>
        <w:rPr>
          <w:rFonts w:ascii="Times New Roman" w:hAnsi="Times New Roman"/>
          <w:b/>
          <w:i w:val="0"/>
          <w:color w:val="000000"/>
          <w:sz w:val="22"/>
        </w:rPr>
        <w:t>        学分：</w:t>
      </w:r>
      <w:r>
        <w:rPr>
          <w:rFonts w:ascii="Times New Roman" w:hAnsi="Times New Roman"/>
          <w:b w:val="0"/>
          <w:i w:val="0"/>
          <w:color w:val="000000"/>
          <w:sz w:val="22"/>
        </w:rPr>
        <w:t>1      </w:t>
      </w:r>
      <w:r>
        <w:rPr>
          <w:rFonts w:ascii="Times New Roman" w:hAnsi="Times New Roman"/>
          <w:b/>
          <w:i w:val="0"/>
          <w:color w:val="000000"/>
          <w:sz w:val="22"/>
        </w:rPr>
        <w:t>学时：</w:t>
      </w:r>
      <w:r>
        <w:rPr>
          <w:rFonts w:ascii="Times New Roman" w:hAnsi="Times New Roman"/>
          <w:b w:val="0"/>
          <w:i w:val="0"/>
          <w:color w:val="000000"/>
          <w:sz w:val="22"/>
        </w:rPr>
        <w:t>2周         </w:t>
      </w:r>
      <w:r>
        <w:rPr>
          <w:rFonts w:ascii="Times New Roman" w:hAnsi="Times New Roman"/>
          <w:b/>
          <w:i w:val="0"/>
          <w:color w:val="000000"/>
          <w:sz w:val="22"/>
        </w:rPr>
        <w:t>考核方式：</w:t>
      </w:r>
      <w:r>
        <w:rPr>
          <w:rFonts w:ascii="Times New Roman" w:hAnsi="Times New Roman"/>
          <w:b w:val="0"/>
          <w:i w:val="0"/>
          <w:color w:val="000000"/>
          <w:sz w:val="22"/>
        </w:rPr>
        <w:t>教育研习报告</w:t>
      </w:r>
    </w:p>
    <w:p>
      <w:pPr>
        <w:spacing w:after="0"/>
        <w:ind w:left="0"/>
        <w:jc w:val="left"/>
      </w:pPr>
      <w:r>
        <w:rPr>
          <w:rFonts w:ascii="Times New Roman" w:hAnsi="Times New Roman"/>
          <w:b/>
          <w:i w:val="0"/>
          <w:color w:val="000000"/>
          <w:sz w:val="22"/>
        </w:rPr>
        <w:t>        课程简介：</w:t>
      </w:r>
      <w:r>
        <w:rPr>
          <w:rFonts w:ascii="Times New Roman" w:hAnsi="Times New Roman"/>
          <w:b w:val="0"/>
          <w:i w:val="0"/>
          <w:color w:val="000000"/>
          <w:sz w:val="22"/>
        </w:rPr>
        <w:t>教学研习是对教育见习和教育实习等的反思和总结，其目的是通过对教学实践的研究，提升学生发现问题、分析问题的能力。在教育实习中研究问题，并在实习手册中固化成果。</w:t>
      </w:r>
    </w:p>
    <w:p>
      <w:pPr>
        <w:spacing w:after="0"/>
        <w:ind w:left="0"/>
        <w:jc w:val="left"/>
      </w:pPr>
      <w:r>
        <w:rPr>
          <w:rFonts w:ascii="Times New Roman" w:hAnsi="Times New Roman"/>
          <w:b/>
          <w:i w:val="0"/>
          <w:color w:val="000000"/>
          <w:sz w:val="22"/>
        </w:rPr>
        <w:t>        4、课程编码 ：1705001              课程中文名称：毕业论文（设计）</w:t>
      </w:r>
    </w:p>
    <w:p>
      <w:pPr>
        <w:spacing w:after="0"/>
        <w:ind w:left="0"/>
        <w:jc w:val="left"/>
      </w:pPr>
      <w:r>
        <w:rPr>
          <w:rFonts w:ascii="Times New Roman" w:hAnsi="Times New Roman"/>
          <w:b/>
          <w:i w:val="0"/>
          <w:color w:val="000000"/>
          <w:sz w:val="24"/>
        </w:rPr>
        <w:t>        课程英文名称： Graduation Thesis (Design)</w:t>
      </w:r>
    </w:p>
    <w:p>
      <w:pPr>
        <w:spacing w:after="0"/>
        <w:ind w:left="0"/>
        <w:jc w:val="left"/>
      </w:pPr>
      <w:r>
        <w:rPr>
          <w:rFonts w:ascii="Times New Roman" w:hAnsi="Times New Roman"/>
          <w:b/>
          <w:i w:val="0"/>
          <w:color w:val="000000"/>
          <w:sz w:val="22"/>
        </w:rPr>
        <w:t>        学分：</w:t>
      </w:r>
      <w:r>
        <w:rPr>
          <w:rFonts w:ascii="Times New Roman" w:hAnsi="Times New Roman"/>
          <w:b w:val="0"/>
          <w:i w:val="0"/>
          <w:color w:val="000000"/>
          <w:sz w:val="22"/>
        </w:rPr>
        <w:t>5     </w:t>
      </w:r>
      <w:r>
        <w:rPr>
          <w:rFonts w:ascii="Times New Roman" w:hAnsi="Times New Roman"/>
          <w:b/>
          <w:i w:val="0"/>
          <w:color w:val="000000"/>
          <w:sz w:val="22"/>
        </w:rPr>
        <w:t>学时：</w:t>
      </w:r>
      <w:r>
        <w:rPr>
          <w:rFonts w:ascii="Times New Roman" w:hAnsi="Times New Roman"/>
          <w:b w:val="0"/>
          <w:i w:val="0"/>
          <w:color w:val="000000"/>
          <w:sz w:val="22"/>
        </w:rPr>
        <w:t xml:space="preserve">16 周        </w:t>
      </w:r>
      <w:r>
        <w:rPr>
          <w:rFonts w:ascii="Times New Roman" w:hAnsi="Times New Roman"/>
          <w:b/>
          <w:i w:val="0"/>
          <w:color w:val="000000"/>
          <w:sz w:val="22"/>
        </w:rPr>
        <w:t>考核方式：</w:t>
      </w:r>
      <w:r>
        <w:rPr>
          <w:rFonts w:ascii="Times New Roman" w:hAnsi="Times New Roman"/>
          <w:b w:val="0"/>
          <w:i w:val="0"/>
          <w:color w:val="000000"/>
          <w:sz w:val="22"/>
        </w:rPr>
        <w:t>毕业论文</w:t>
      </w:r>
    </w:p>
    <w:p>
      <w:pPr>
        <w:spacing w:after="0"/>
        <w:ind w:left="0"/>
        <w:jc w:val="left"/>
      </w:pPr>
      <w:r>
        <w:rPr>
          <w:rFonts w:ascii="Times New Roman" w:hAnsi="Times New Roman"/>
          <w:b/>
          <w:i w:val="0"/>
          <w:color w:val="000000"/>
          <w:sz w:val="22"/>
        </w:rPr>
        <w:t>      课程简介：</w:t>
      </w:r>
      <w:r>
        <w:rPr>
          <w:rFonts w:ascii="Times New Roman" w:hAnsi="Times New Roman"/>
          <w:b w:val="0"/>
          <w:i w:val="0"/>
          <w:color w:val="000000"/>
          <w:sz w:val="22"/>
        </w:rPr>
        <w:t>本科毕业论文是实践课程的重要组成部分，是学生的必修课程之一，毕业论文（设计）是培养大学生探求真理、强化社会意识、进行科学研究基本训练、提高综合实践能力与素质的重要课程，它不仅有助于学生综合运用课堂知识和提升基本技能，培养其发现、分析和解决实际问题的能力，更有助于培养学生实事求是的科学态度、勤于实践的科学作风、勇于创新的科学精神，本科毕业论文工作由学校教务处主管，由学院具体组织实施，其选题、指导、考核严格按照《西华师范大学关于进一步加强本科毕业论文（设计）工作的有关规定》进行。</w:t>
      </w:r>
    </w:p>
    <w:p>
      <w:pPr>
        <w:spacing w:after="0"/>
        <w:ind w:left="0"/>
        <w:jc w:val="left"/>
      </w:pPr>
      <w:r>
        <w:rPr>
          <w:rFonts w:ascii="Times New Roman" w:hAnsi="Times New Roman"/>
          <w:b/>
          <w:i w:val="0"/>
          <w:color w:val="000000"/>
        </w:rPr>
        <w:t>七 课程结构及学分比例</w:t>
      </w:r>
      <w:bookmarkStart w:id="6" w:name="7"/>
      <w:bookmarkEnd w:id="6"/>
    </w:p>
    <w:p>
      <w:pPr>
        <w:spacing w:after="0"/>
        <w:ind w:left="0"/>
        <w:jc w:val="left"/>
      </w:pPr>
      <w:r>
        <w:rPr>
          <w:rFonts w:ascii="Times New Roman" w:hAnsi="Times New Roman"/>
          <w:b/>
          <w:i w:val="0"/>
          <w:color w:val="000000"/>
          <w:sz w:val="28"/>
        </w:rPr>
        <w:t> </w:t>
      </w:r>
    </w:p>
    <w:p>
      <w:pPr>
        <w:spacing w:after="0"/>
        <w:ind w:left="0"/>
        <w:jc w:val="left"/>
      </w:pPr>
      <w:r>
        <w:rPr>
          <w:rFonts w:ascii="Times New Roman" w:hAnsi="Times New Roman"/>
          <w:b/>
          <w:i w:val="0"/>
          <w:color w:val="000000"/>
          <w:sz w:val="22"/>
        </w:rPr>
        <w:t>                    表 2  课程结构及学分比例分配表</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20"/>
        <w:gridCol w:w="1119"/>
        <w:gridCol w:w="3940"/>
        <w:gridCol w:w="1119"/>
        <w:gridCol w:w="1657"/>
        <w:gridCol w:w="1970"/>
        <w:gridCol w:w="1187"/>
        <w:gridCol w:w="13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4"/>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课程类别</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理论学时</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实践学时</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学分数</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占总学分比例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通识教育课程</w:t>
            </w: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550</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118+14天</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38</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四史专题课程</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24</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选修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108</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1320"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专业教育课程</w:t>
            </w: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专业基础课程</w:t>
            </w: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268</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18</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专业核心课程</w:t>
            </w: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128</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288</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26</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119"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专业拓展课程</w:t>
            </w:r>
          </w:p>
        </w:tc>
        <w:tc>
          <w:tcPr>
            <w:tcW w:w="3940"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理论类课程</w:t>
            </w: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选修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128</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3940"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术科类课程</w:t>
            </w: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选修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32</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480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32</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教师教育课程（师范）</w:t>
            </w: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190</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84</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16</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9.75%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选修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72</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1320"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综合实践课程</w:t>
            </w: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教育实践/专业实践</w:t>
            </w:r>
          </w:p>
        </w:tc>
        <w:tc>
          <w:tcPr>
            <w:tcW w:w="1119"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320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10</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w:t>
            </w:r>
          </w:p>
        </w:tc>
        <w:tc>
          <w:tcPr>
            <w:tcW w:w="0" w:type="auto"/>
            <w:vMerge w:val="continue"/>
            <w:tcBorders>
              <w:top w:val="nil"/>
              <w:left w:val="single" w:color="000000" w:sz="8" w:space="0"/>
            </w:tcBorders>
          </w:tcP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160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4"/>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合计</w:t>
            </w:r>
          </w:p>
        </w:tc>
        <w:tc>
          <w:tcPr>
            <w:tcW w:w="165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1464</w:t>
            </w:r>
          </w:p>
        </w:tc>
        <w:tc>
          <w:tcPr>
            <w:tcW w:w="1970"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1470+14天</w:t>
            </w:r>
          </w:p>
        </w:tc>
        <w:tc>
          <w:tcPr>
            <w:tcW w:w="118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164</w:t>
            </w:r>
          </w:p>
        </w:tc>
        <w:tc>
          <w:tcPr>
            <w:tcW w:w="1322"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100%</w:t>
            </w:r>
          </w:p>
        </w:tc>
      </w:tr>
    </w:tbl>
    <w:p>
      <w:pPr>
        <w:spacing w:after="0"/>
        <w:ind w:left="0"/>
        <w:jc w:val="left"/>
      </w:pPr>
      <w:r>
        <w:rPr>
          <w:rFonts w:ascii="Times New Roman" w:hAnsi="Times New Roman"/>
          <w:b/>
          <w:i w:val="0"/>
          <w:color w:val="000000"/>
          <w:sz w:val="22"/>
        </w:rPr>
        <w:t>备注：</w:t>
      </w:r>
    </w:p>
    <w:p>
      <w:pPr>
        <w:spacing w:after="0"/>
        <w:ind w:left="0"/>
        <w:jc w:val="left"/>
      </w:pPr>
      <w:r>
        <w:rPr>
          <w:rFonts w:ascii="Times New Roman" w:hAnsi="Times New Roman"/>
          <w:b w:val="0"/>
          <w:i w:val="0"/>
          <w:color w:val="000000"/>
          <w:sz w:val="22"/>
        </w:rPr>
        <w:t>1.  根据教育部《普通高等学校师范类专业认证实施办法（暂行）》规定，中学教育专业的学科基础课程、专业核心课程和专业发展方向课程，合计学分应占总学分比例≥50%。</w:t>
      </w:r>
    </w:p>
    <w:p>
      <w:pPr>
        <w:spacing w:after="0"/>
        <w:ind w:left="0"/>
        <w:jc w:val="left"/>
      </w:pPr>
      <w:r>
        <w:rPr>
          <w:rFonts w:ascii="Times New Roman" w:hAnsi="Times New Roman"/>
          <w:b w:val="0"/>
          <w:i w:val="0"/>
          <w:color w:val="000000"/>
          <w:sz w:val="22"/>
        </w:rPr>
        <w:t>2. 根据教育部《普通高等学校师范类专业认证实施办法（暂行）》规定，中学教育专业的教师教育课程学分必修课应≥10 学分，总学分≥14 学分。</w:t>
      </w:r>
    </w:p>
    <w:p>
      <w:pPr>
        <w:spacing w:after="0"/>
        <w:ind w:left="0"/>
        <w:jc w:val="left"/>
      </w:pPr>
      <w:r>
        <w:rPr>
          <w:rFonts w:ascii="Times New Roman" w:hAnsi="Times New Roman"/>
          <w:b w:val="0"/>
          <w:i w:val="0"/>
          <w:color w:val="000000"/>
          <w:sz w:val="22"/>
        </w:rPr>
        <w:t>3.  第二课堂的学分不计入总学分，由校团委负责组织实施、成绩考察及学分认定，学生必须达到第二课堂规定的合格条件方能毕业。</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81"/>
        <w:gridCol w:w="3882"/>
        <w:gridCol w:w="2589"/>
        <w:gridCol w:w="2605"/>
        <w:gridCol w:w="6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2"/>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课程模块</w:t>
            </w:r>
          </w:p>
        </w:tc>
        <w:tc>
          <w:tcPr>
            <w:tcW w:w="2589"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修读性质</w:t>
            </w:r>
          </w:p>
        </w:tc>
        <w:tc>
          <w:tcPr>
            <w:tcW w:w="260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修读学分</w:t>
            </w:r>
          </w:p>
        </w:tc>
        <w:tc>
          <w:tcPr>
            <w:tcW w:w="67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占总学分（%）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3881"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通识教育课程</w:t>
            </w: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通识教育课程（必修课）</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必修</w:t>
            </w:r>
          </w:p>
        </w:tc>
        <w:tc>
          <w:tcPr>
            <w:tcW w:w="26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39</w:t>
            </w:r>
          </w:p>
        </w:tc>
        <w:tc>
          <w:tcPr>
            <w:tcW w:w="677" w:type="dxa"/>
            <w:vMerge w:val="restart"/>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27.88%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四史专题课程</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选修</w:t>
            </w:r>
          </w:p>
        </w:tc>
        <w:tc>
          <w:tcPr>
            <w:tcW w:w="260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0" w:type="auto"/>
            <w:vMerge w:val="continue"/>
            <w:tcBorders>
              <w:top w:val="nil"/>
              <w:left w:val="single" w:color="000000" w:sz="8" w:space="0"/>
              <w:right w:val="single" w:color="000000" w:sz="8" w:space="0"/>
            </w:tcBorders>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通识教育课程（选修课）</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选修</w:t>
            </w:r>
          </w:p>
        </w:tc>
        <w:tc>
          <w:tcPr>
            <w:tcW w:w="260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w:t>
            </w:r>
          </w:p>
        </w:tc>
        <w:tc>
          <w:tcPr>
            <w:tcW w:w="0" w:type="auto"/>
            <w:vMerge w:val="continue"/>
            <w:tcBorders>
              <w:top w:val="nil"/>
              <w:left w:val="single" w:color="000000" w:sz="8" w:space="0"/>
              <w:right w:val="single" w:color="000000" w:sz="8" w:space="0"/>
            </w:tcBorders>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3881"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专业教育课程</w:t>
            </w: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专业基础课程</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必修</w:t>
            </w:r>
          </w:p>
        </w:tc>
        <w:tc>
          <w:tcPr>
            <w:tcW w:w="26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677" w:type="dxa"/>
            <w:vMerge w:val="restart"/>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50.91%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专业核心课程</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必修</w:t>
            </w:r>
          </w:p>
        </w:tc>
        <w:tc>
          <w:tcPr>
            <w:tcW w:w="260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26</w:t>
            </w:r>
          </w:p>
        </w:tc>
        <w:tc>
          <w:tcPr>
            <w:tcW w:w="0" w:type="auto"/>
            <w:vMerge w:val="continue"/>
            <w:tcBorders>
              <w:top w:val="nil"/>
              <w:left w:val="single" w:color="000000" w:sz="8" w:space="0"/>
              <w:right w:val="single" w:color="000000" w:sz="8" w:space="0"/>
            </w:tcBorders>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专业拓展课程（选修课程）</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选修</w:t>
            </w:r>
          </w:p>
        </w:tc>
        <w:tc>
          <w:tcPr>
            <w:tcW w:w="260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40</w:t>
            </w:r>
          </w:p>
        </w:tc>
        <w:tc>
          <w:tcPr>
            <w:tcW w:w="0" w:type="auto"/>
            <w:vMerge w:val="continue"/>
            <w:tcBorders>
              <w:top w:val="nil"/>
              <w:left w:val="single" w:color="000000" w:sz="8" w:space="0"/>
              <w:right w:val="single" w:color="000000" w:sz="8" w:space="0"/>
            </w:tcBorders>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3881"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教师教育课程</w:t>
            </w: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教师教育课程（必修课）</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必修</w:t>
            </w:r>
          </w:p>
        </w:tc>
        <w:tc>
          <w:tcPr>
            <w:tcW w:w="26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677" w:type="dxa"/>
            <w:vMerge w:val="restart"/>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12.12%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教师教育课程（选修课）</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选修</w:t>
            </w:r>
          </w:p>
        </w:tc>
        <w:tc>
          <w:tcPr>
            <w:tcW w:w="260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0" w:type="auto"/>
            <w:vMerge w:val="continue"/>
            <w:tcBorders>
              <w:top w:val="nil"/>
              <w:left w:val="single" w:color="000000" w:sz="8" w:space="0"/>
              <w:right w:val="single" w:color="000000" w:sz="8" w:space="0"/>
            </w:tcBorders>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3881"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综合实践课程</w:t>
            </w:r>
          </w:p>
        </w:tc>
        <w:tc>
          <w:tcPr>
            <w:tcW w:w="3882" w:type="dxa"/>
            <w:tcBorders>
              <w:top w:val="single" w:color="000000" w:sz="8" w:space="0"/>
              <w:left w:val="single" w:color="000000" w:sz="8" w:space="0"/>
            </w:tcBorders>
            <w:tcMar>
              <w:top w:w="15" w:type="dxa"/>
              <w:left w:w="15" w:type="dxa"/>
              <w:bottom w:w="15" w:type="dxa"/>
              <w:right w:w="15" w:type="dxa"/>
            </w:tcMar>
            <w:vAlign w:val="center"/>
          </w:tcP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必修</w:t>
            </w:r>
          </w:p>
        </w:tc>
        <w:tc>
          <w:tcPr>
            <w:tcW w:w="26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15</w:t>
            </w:r>
          </w:p>
        </w:tc>
        <w:tc>
          <w:tcPr>
            <w:tcW w:w="677"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9.09%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3881"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合计</w:t>
            </w:r>
          </w:p>
        </w:tc>
        <w:tc>
          <w:tcPr>
            <w:tcW w:w="3882"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tc>
        <w:tc>
          <w:tcPr>
            <w:tcW w:w="2589"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tc>
        <w:tc>
          <w:tcPr>
            <w:tcW w:w="260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165</w:t>
            </w:r>
          </w:p>
        </w:tc>
        <w:tc>
          <w:tcPr>
            <w:tcW w:w="67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100%</w:t>
            </w:r>
          </w:p>
        </w:tc>
      </w:tr>
    </w:tbl>
    <w:p>
      <w:pPr>
        <w:spacing w:after="0"/>
        <w:ind w:left="0"/>
        <w:jc w:val="left"/>
      </w:pPr>
      <w:r>
        <w:rPr>
          <w:rFonts w:ascii="Times New Roman" w:hAnsi="Times New Roman"/>
          <w:b/>
          <w:i w:val="0"/>
          <w:color w:val="000000"/>
        </w:rPr>
        <w:t>八 课程设置及学时分配</w:t>
      </w:r>
      <w:bookmarkStart w:id="7" w:name="8"/>
      <w:bookmarkEnd w:id="7"/>
    </w:p>
    <w:p>
      <w:pPr>
        <w:spacing w:after="0"/>
        <w:ind w:left="0"/>
        <w:jc w:val="left"/>
      </w:pPr>
      <w:r>
        <w:rPr>
          <w:rFonts w:ascii="Times New Roman" w:hAnsi="Times New Roman"/>
          <w:b w:val="0"/>
          <w:i w:val="0"/>
          <w:color w:val="000000"/>
          <w:sz w:val="22"/>
        </w:rPr>
        <w:t>见附件 1：西华师范大学体育教育专业本科人才培养方案课程设置及学时分配表。</w:t>
      </w:r>
    </w:p>
    <w:p>
      <w:pPr>
        <w:spacing w:after="0"/>
        <w:ind w:left="0"/>
        <w:jc w:val="left"/>
      </w:pPr>
      <w:r>
        <w:rPr>
          <w:rFonts w:ascii="Times New Roman" w:hAnsi="Times New Roman"/>
          <w:b/>
          <w:i w:val="0"/>
          <w:color w:val="000000"/>
          <w:sz w:val="22"/>
        </w:rPr>
        <w:t>表 3  课程与毕业要求对应关系矩阵一览表</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43"/>
        <w:gridCol w:w="1202"/>
        <w:gridCol w:w="514"/>
        <w:gridCol w:w="427"/>
        <w:gridCol w:w="514"/>
        <w:gridCol w:w="368"/>
        <w:gridCol w:w="427"/>
        <w:gridCol w:w="427"/>
        <w:gridCol w:w="427"/>
        <w:gridCol w:w="427"/>
        <w:gridCol w:w="427"/>
        <w:gridCol w:w="514"/>
        <w:gridCol w:w="514"/>
        <w:gridCol w:w="515"/>
        <w:gridCol w:w="515"/>
        <w:gridCol w:w="427"/>
        <w:gridCol w:w="515"/>
        <w:gridCol w:w="515"/>
        <w:gridCol w:w="515"/>
        <w:gridCol w:w="515"/>
        <w:gridCol w:w="427"/>
        <w:gridCol w:w="428"/>
        <w:gridCol w:w="4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课程类别</w:t>
            </w:r>
          </w:p>
        </w:tc>
        <w:tc>
          <w:tcPr>
            <w:tcW w:w="0" w:type="auto"/>
            <w:gridSpan w:val="3"/>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师德规范</w:t>
            </w:r>
          </w:p>
        </w:tc>
        <w:tc>
          <w:tcPr>
            <w:tcW w:w="0" w:type="auto"/>
            <w:gridSpan w:val="3"/>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教育情怀</w:t>
            </w:r>
          </w:p>
        </w:tc>
        <w:tc>
          <w:tcPr>
            <w:tcW w:w="0" w:type="auto"/>
            <w:gridSpan w:val="3"/>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学科素养</w:t>
            </w:r>
          </w:p>
        </w:tc>
        <w:tc>
          <w:tcPr>
            <w:tcW w:w="0" w:type="auto"/>
            <w:gridSpan w:val="3"/>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教学能力</w:t>
            </w: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班级指导</w:t>
            </w:r>
          </w:p>
        </w:tc>
        <w:tc>
          <w:tcPr>
            <w:tcW w:w="0" w:type="auto"/>
            <w:gridSpan w:val="3"/>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综合育人</w:t>
            </w: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学会反思</w:t>
            </w:r>
          </w:p>
        </w:tc>
        <w:tc>
          <w:tcPr>
            <w:tcW w:w="0" w:type="auto"/>
            <w:gridSpan w:val="2"/>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沟通合作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atLeast"/>
          <w:tblCellSpacing w:w="0" w:type="dxa"/>
        </w:trPr>
        <w:tc>
          <w:tcPr>
            <w:tcW w:w="343"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1.1</w:t>
            </w:r>
          </w:p>
          <w:p>
            <w:pPr>
              <w:spacing w:after="0"/>
              <w:ind w:left="0"/>
              <w:jc w:val="left"/>
            </w:pPr>
            <w:r>
              <w:rPr>
                <w:rFonts w:ascii="Times New Roman" w:hAnsi="Times New Roman"/>
                <w:b w:val="0"/>
                <w:i w:val="0"/>
                <w:color w:val="000000"/>
                <w:sz w:val="15"/>
              </w:rPr>
              <w:t>政治认同</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1.2依法执教</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1.3</w:t>
            </w:r>
          </w:p>
          <w:p>
            <w:pPr>
              <w:spacing w:after="0"/>
              <w:ind w:left="0"/>
              <w:jc w:val="left"/>
            </w:pPr>
            <w:r>
              <w:rPr>
                <w:rFonts w:ascii="Times New Roman" w:hAnsi="Times New Roman"/>
                <w:b w:val="0"/>
                <w:i w:val="0"/>
                <w:color w:val="000000"/>
                <w:sz w:val="15"/>
              </w:rPr>
              <w:t>职业规范</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2.1职业认同</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2.2职业修养</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2.3关爱学生</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3.1学科基础</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3.2学科技能</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3.3学科融合</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4.1教学设计能力</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4.2教学实施能力</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4.3教学研究能力</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5.1班级指导知识</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5.2班级指导实践</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6.1综合育人知识</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6.2综合育人方法</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6.3综合育人实践</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7.1终身学习能力</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7.2反思能力</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8.1合作能力</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8.2沟通能力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blCellSpacing w:w="0" w:type="dxa"/>
        </w:trPr>
        <w:tc>
          <w:tcPr>
            <w:tcW w:w="343"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通识</w:t>
            </w:r>
          </w:p>
          <w:p>
            <w:pPr>
              <w:spacing w:after="0"/>
              <w:ind w:left="0"/>
              <w:jc w:val="left"/>
            </w:pPr>
            <w:r>
              <w:rPr>
                <w:rFonts w:ascii="Times New Roman" w:hAnsi="Times New Roman"/>
                <w:b w:val="0"/>
                <w:i w:val="0"/>
                <w:color w:val="000000"/>
                <w:sz w:val="15"/>
              </w:rPr>
              <w:t>教育</w:t>
            </w:r>
          </w:p>
          <w:p>
            <w:pPr>
              <w:spacing w:after="0"/>
              <w:ind w:left="0"/>
              <w:jc w:val="left"/>
            </w:pPr>
            <w:r>
              <w:rPr>
                <w:rFonts w:ascii="Times New Roman" w:hAnsi="Times New Roman"/>
                <w:b w:val="0"/>
                <w:i w:val="0"/>
                <w:color w:val="000000"/>
                <w:sz w:val="15"/>
              </w:rPr>
              <w:t>课程</w:t>
            </w: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思想道德修养与法律基础</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中国近代史纲要</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马克思主义基本原理概论</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毛泽东思想和中国特色社会主义理论体系概述</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形势与政策</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军事理论教育</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大学语文</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w:t>
            </w:r>
          </w:p>
        </w:tc>
        <w:tc>
          <w:tcPr>
            <w:tcW w:w="514"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1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bl>
    <w:p>
      <w:pPr>
        <w:spacing w:after="0"/>
        <w:ind w:left="0"/>
        <w:jc w:val="left"/>
      </w:pPr>
      <w:r>
        <w:rPr>
          <w:rFonts w:ascii="Times New Roman" w:hAnsi="Times New Roman"/>
          <w:b w:val="0"/>
          <w:i w:val="0"/>
          <w:color w:val="000000"/>
          <w:sz w:val="22"/>
        </w:rPr>
        <w:t> </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
        <w:gridCol w:w="1705"/>
        <w:gridCol w:w="426"/>
        <w:gridCol w:w="426"/>
        <w:gridCol w:w="426"/>
        <w:gridCol w:w="568"/>
        <w:gridCol w:w="568"/>
        <w:gridCol w:w="568"/>
        <w:gridCol w:w="568"/>
        <w:gridCol w:w="568"/>
        <w:gridCol w:w="568"/>
        <w:gridCol w:w="568"/>
        <w:gridCol w:w="568"/>
        <w:gridCol w:w="568"/>
        <w:gridCol w:w="568"/>
        <w:gridCol w:w="568"/>
        <w:gridCol w:w="568"/>
        <w:gridCol w:w="568"/>
        <w:gridCol w:w="568"/>
        <w:gridCol w:w="568"/>
        <w:gridCol w:w="568"/>
        <w:gridCol w:w="568"/>
        <w:gridCol w:w="5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4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1.1</w:t>
            </w:r>
          </w:p>
          <w:p>
            <w:pPr>
              <w:spacing w:after="0"/>
              <w:ind w:left="0"/>
              <w:jc w:val="left"/>
            </w:pPr>
            <w:r>
              <w:rPr>
                <w:rFonts w:ascii="Times New Roman" w:hAnsi="Times New Roman"/>
                <w:b w:val="0"/>
                <w:i w:val="0"/>
                <w:color w:val="000000"/>
                <w:sz w:val="15"/>
              </w:rPr>
              <w:t>政治</w:t>
            </w:r>
          </w:p>
          <w:p>
            <w:pPr>
              <w:spacing w:after="0"/>
              <w:ind w:left="0"/>
              <w:jc w:val="left"/>
            </w:pPr>
            <w:r>
              <w:rPr>
                <w:rFonts w:ascii="Times New Roman" w:hAnsi="Times New Roman"/>
                <w:b w:val="0"/>
                <w:i w:val="0"/>
                <w:color w:val="000000"/>
                <w:sz w:val="15"/>
              </w:rPr>
              <w:t>认同</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1.2</w:t>
            </w:r>
          </w:p>
          <w:p>
            <w:pPr>
              <w:spacing w:after="0"/>
              <w:ind w:left="0"/>
              <w:jc w:val="left"/>
            </w:pPr>
            <w:r>
              <w:rPr>
                <w:rFonts w:ascii="Times New Roman" w:hAnsi="Times New Roman"/>
                <w:b w:val="0"/>
                <w:i w:val="0"/>
                <w:color w:val="000000"/>
                <w:sz w:val="15"/>
              </w:rPr>
              <w:t>依法</w:t>
            </w:r>
          </w:p>
          <w:p>
            <w:pPr>
              <w:spacing w:after="0"/>
              <w:ind w:left="0"/>
              <w:jc w:val="left"/>
            </w:pPr>
            <w:r>
              <w:rPr>
                <w:rFonts w:ascii="Times New Roman" w:hAnsi="Times New Roman"/>
                <w:b w:val="0"/>
                <w:i w:val="0"/>
                <w:color w:val="000000"/>
                <w:sz w:val="15"/>
              </w:rPr>
              <w:t>执教</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1.3</w:t>
            </w:r>
          </w:p>
          <w:p>
            <w:pPr>
              <w:spacing w:after="0"/>
              <w:ind w:left="0"/>
              <w:jc w:val="left"/>
            </w:pPr>
            <w:r>
              <w:rPr>
                <w:rFonts w:ascii="Times New Roman" w:hAnsi="Times New Roman"/>
                <w:b w:val="0"/>
                <w:i w:val="0"/>
                <w:color w:val="000000"/>
                <w:sz w:val="15"/>
              </w:rPr>
              <w:t>职业</w:t>
            </w:r>
          </w:p>
          <w:p>
            <w:pPr>
              <w:spacing w:after="0"/>
              <w:ind w:left="0"/>
              <w:jc w:val="left"/>
            </w:pPr>
            <w:r>
              <w:rPr>
                <w:rFonts w:ascii="Times New Roman" w:hAnsi="Times New Roman"/>
                <w:b w:val="0"/>
                <w:i w:val="0"/>
                <w:color w:val="000000"/>
                <w:sz w:val="15"/>
              </w:rPr>
              <w:t>规范</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2.1</w:t>
            </w:r>
          </w:p>
          <w:p>
            <w:pPr>
              <w:spacing w:after="0"/>
              <w:ind w:left="0"/>
              <w:jc w:val="left"/>
            </w:pPr>
            <w:r>
              <w:rPr>
                <w:rFonts w:ascii="Times New Roman" w:hAnsi="Times New Roman"/>
                <w:b w:val="0"/>
                <w:i w:val="0"/>
                <w:color w:val="000000"/>
                <w:sz w:val="15"/>
              </w:rPr>
              <w:t>职业</w:t>
            </w:r>
          </w:p>
          <w:p>
            <w:pPr>
              <w:spacing w:after="0"/>
              <w:ind w:left="0"/>
              <w:jc w:val="left"/>
            </w:pPr>
            <w:r>
              <w:rPr>
                <w:rFonts w:ascii="Times New Roman" w:hAnsi="Times New Roman"/>
                <w:b w:val="0"/>
                <w:i w:val="0"/>
                <w:color w:val="000000"/>
                <w:sz w:val="15"/>
              </w:rPr>
              <w:t>认同</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2.2</w:t>
            </w:r>
          </w:p>
          <w:p>
            <w:pPr>
              <w:spacing w:after="0"/>
              <w:ind w:left="0"/>
              <w:jc w:val="left"/>
            </w:pPr>
            <w:r>
              <w:rPr>
                <w:rFonts w:ascii="Times New Roman" w:hAnsi="Times New Roman"/>
                <w:b w:val="0"/>
                <w:i w:val="0"/>
                <w:color w:val="000000"/>
                <w:sz w:val="15"/>
              </w:rPr>
              <w:t>职业</w:t>
            </w:r>
          </w:p>
          <w:p>
            <w:pPr>
              <w:spacing w:after="0"/>
              <w:ind w:left="0"/>
              <w:jc w:val="left"/>
            </w:pPr>
            <w:r>
              <w:rPr>
                <w:rFonts w:ascii="Times New Roman" w:hAnsi="Times New Roman"/>
                <w:b w:val="0"/>
                <w:i w:val="0"/>
                <w:color w:val="000000"/>
                <w:sz w:val="15"/>
              </w:rPr>
              <w:t>修养</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2.3</w:t>
            </w:r>
          </w:p>
          <w:p>
            <w:pPr>
              <w:spacing w:after="0"/>
              <w:ind w:left="0"/>
              <w:jc w:val="left"/>
            </w:pPr>
            <w:r>
              <w:rPr>
                <w:rFonts w:ascii="Times New Roman" w:hAnsi="Times New Roman"/>
                <w:b w:val="0"/>
                <w:i w:val="0"/>
                <w:color w:val="000000"/>
                <w:sz w:val="15"/>
              </w:rPr>
              <w:t>关爱</w:t>
            </w:r>
          </w:p>
          <w:p>
            <w:pPr>
              <w:spacing w:after="0"/>
              <w:ind w:left="0"/>
              <w:jc w:val="left"/>
            </w:pPr>
            <w:r>
              <w:rPr>
                <w:rFonts w:ascii="Times New Roman" w:hAnsi="Times New Roman"/>
                <w:b w:val="0"/>
                <w:i w:val="0"/>
                <w:color w:val="000000"/>
                <w:sz w:val="15"/>
              </w:rPr>
              <w:t>学生</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3.1</w:t>
            </w:r>
          </w:p>
          <w:p>
            <w:pPr>
              <w:spacing w:after="0"/>
              <w:ind w:left="0"/>
              <w:jc w:val="left"/>
            </w:pPr>
            <w:r>
              <w:rPr>
                <w:rFonts w:ascii="Times New Roman" w:hAnsi="Times New Roman"/>
                <w:b w:val="0"/>
                <w:i w:val="0"/>
                <w:color w:val="000000"/>
                <w:sz w:val="15"/>
              </w:rPr>
              <w:t>学科</w:t>
            </w:r>
          </w:p>
          <w:p>
            <w:pPr>
              <w:spacing w:after="0"/>
              <w:ind w:left="0"/>
              <w:jc w:val="left"/>
            </w:pPr>
            <w:r>
              <w:rPr>
                <w:rFonts w:ascii="Times New Roman" w:hAnsi="Times New Roman"/>
                <w:b w:val="0"/>
                <w:i w:val="0"/>
                <w:color w:val="000000"/>
                <w:sz w:val="15"/>
              </w:rPr>
              <w:t>基础</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3.2</w:t>
            </w:r>
          </w:p>
          <w:p>
            <w:pPr>
              <w:spacing w:after="0"/>
              <w:ind w:left="0"/>
              <w:jc w:val="left"/>
            </w:pPr>
            <w:r>
              <w:rPr>
                <w:rFonts w:ascii="Times New Roman" w:hAnsi="Times New Roman"/>
                <w:b w:val="0"/>
                <w:i w:val="0"/>
                <w:color w:val="000000"/>
                <w:sz w:val="15"/>
              </w:rPr>
              <w:t>学科</w:t>
            </w:r>
          </w:p>
          <w:p>
            <w:pPr>
              <w:spacing w:after="0"/>
              <w:ind w:left="0"/>
              <w:jc w:val="left"/>
            </w:pPr>
            <w:r>
              <w:rPr>
                <w:rFonts w:ascii="Times New Roman" w:hAnsi="Times New Roman"/>
                <w:b w:val="0"/>
                <w:i w:val="0"/>
                <w:color w:val="000000"/>
                <w:sz w:val="15"/>
              </w:rPr>
              <w:t>技能</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3.3</w:t>
            </w:r>
          </w:p>
          <w:p>
            <w:pPr>
              <w:spacing w:after="0"/>
              <w:ind w:left="0"/>
              <w:jc w:val="left"/>
            </w:pPr>
            <w:r>
              <w:rPr>
                <w:rFonts w:ascii="Times New Roman" w:hAnsi="Times New Roman"/>
                <w:b w:val="0"/>
                <w:i w:val="0"/>
                <w:color w:val="000000"/>
                <w:sz w:val="15"/>
              </w:rPr>
              <w:t>学科</w:t>
            </w:r>
          </w:p>
          <w:p>
            <w:pPr>
              <w:spacing w:after="0"/>
              <w:ind w:left="0"/>
              <w:jc w:val="left"/>
            </w:pPr>
            <w:r>
              <w:rPr>
                <w:rFonts w:ascii="Times New Roman" w:hAnsi="Times New Roman"/>
                <w:b w:val="0"/>
                <w:i w:val="0"/>
                <w:color w:val="000000"/>
                <w:sz w:val="15"/>
              </w:rPr>
              <w:t>融合</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4.1</w:t>
            </w:r>
          </w:p>
          <w:p>
            <w:pPr>
              <w:spacing w:after="0"/>
              <w:ind w:left="0"/>
              <w:jc w:val="left"/>
            </w:pPr>
            <w:r>
              <w:rPr>
                <w:rFonts w:ascii="Times New Roman" w:hAnsi="Times New Roman"/>
                <w:b w:val="0"/>
                <w:i w:val="0"/>
                <w:color w:val="000000"/>
                <w:sz w:val="15"/>
              </w:rPr>
              <w:t>教学</w:t>
            </w:r>
          </w:p>
          <w:p>
            <w:pPr>
              <w:spacing w:after="0"/>
              <w:ind w:left="0"/>
              <w:jc w:val="left"/>
            </w:pPr>
            <w:r>
              <w:rPr>
                <w:rFonts w:ascii="Times New Roman" w:hAnsi="Times New Roman"/>
                <w:b w:val="0"/>
                <w:i w:val="0"/>
                <w:color w:val="000000"/>
                <w:sz w:val="15"/>
              </w:rPr>
              <w:t>设计</w:t>
            </w:r>
          </w:p>
          <w:p>
            <w:pPr>
              <w:spacing w:after="0"/>
              <w:ind w:left="0"/>
              <w:jc w:val="left"/>
            </w:pPr>
            <w:r>
              <w:rPr>
                <w:rFonts w:ascii="Times New Roman" w:hAnsi="Times New Roman"/>
                <w:b w:val="0"/>
                <w:i w:val="0"/>
                <w:color w:val="000000"/>
                <w:sz w:val="15"/>
              </w:rPr>
              <w:t>能力</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4.2</w:t>
            </w:r>
          </w:p>
          <w:p>
            <w:pPr>
              <w:spacing w:after="0"/>
              <w:ind w:left="0"/>
              <w:jc w:val="left"/>
            </w:pPr>
            <w:r>
              <w:rPr>
                <w:rFonts w:ascii="Times New Roman" w:hAnsi="Times New Roman"/>
                <w:b w:val="0"/>
                <w:i w:val="0"/>
                <w:color w:val="000000"/>
                <w:sz w:val="15"/>
              </w:rPr>
              <w:t>教学</w:t>
            </w:r>
          </w:p>
          <w:p>
            <w:pPr>
              <w:spacing w:after="0"/>
              <w:ind w:left="0"/>
              <w:jc w:val="left"/>
            </w:pPr>
            <w:r>
              <w:rPr>
                <w:rFonts w:ascii="Times New Roman" w:hAnsi="Times New Roman"/>
                <w:b w:val="0"/>
                <w:i w:val="0"/>
                <w:color w:val="000000"/>
                <w:sz w:val="15"/>
              </w:rPr>
              <w:t>实施</w:t>
            </w:r>
          </w:p>
          <w:p>
            <w:pPr>
              <w:spacing w:after="0"/>
              <w:ind w:left="0"/>
              <w:jc w:val="left"/>
            </w:pPr>
            <w:r>
              <w:rPr>
                <w:rFonts w:ascii="Times New Roman" w:hAnsi="Times New Roman"/>
                <w:b w:val="0"/>
                <w:i w:val="0"/>
                <w:color w:val="000000"/>
                <w:sz w:val="15"/>
              </w:rPr>
              <w:t>能力</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4.3</w:t>
            </w:r>
          </w:p>
          <w:p>
            <w:pPr>
              <w:spacing w:after="0"/>
              <w:ind w:left="0"/>
              <w:jc w:val="left"/>
            </w:pPr>
            <w:r>
              <w:rPr>
                <w:rFonts w:ascii="Times New Roman" w:hAnsi="Times New Roman"/>
                <w:b w:val="0"/>
                <w:i w:val="0"/>
                <w:color w:val="000000"/>
                <w:sz w:val="15"/>
              </w:rPr>
              <w:t>教学</w:t>
            </w:r>
          </w:p>
          <w:p>
            <w:pPr>
              <w:spacing w:after="0"/>
              <w:ind w:left="0"/>
              <w:jc w:val="left"/>
            </w:pPr>
            <w:r>
              <w:rPr>
                <w:rFonts w:ascii="Times New Roman" w:hAnsi="Times New Roman"/>
                <w:b w:val="0"/>
                <w:i w:val="0"/>
                <w:color w:val="000000"/>
                <w:sz w:val="15"/>
              </w:rPr>
              <w:t>研究</w:t>
            </w:r>
          </w:p>
          <w:p>
            <w:pPr>
              <w:spacing w:after="0"/>
              <w:ind w:left="0"/>
              <w:jc w:val="left"/>
            </w:pPr>
            <w:r>
              <w:rPr>
                <w:rFonts w:ascii="Times New Roman" w:hAnsi="Times New Roman"/>
                <w:b w:val="0"/>
                <w:i w:val="0"/>
                <w:color w:val="000000"/>
                <w:sz w:val="15"/>
              </w:rPr>
              <w:t>能力</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5.1</w:t>
            </w:r>
          </w:p>
          <w:p>
            <w:pPr>
              <w:spacing w:after="0"/>
              <w:ind w:left="0"/>
              <w:jc w:val="left"/>
            </w:pPr>
            <w:r>
              <w:rPr>
                <w:rFonts w:ascii="Times New Roman" w:hAnsi="Times New Roman"/>
                <w:b w:val="0"/>
                <w:i w:val="0"/>
                <w:color w:val="000000"/>
                <w:sz w:val="15"/>
              </w:rPr>
              <w:t>班级</w:t>
            </w:r>
          </w:p>
          <w:p>
            <w:pPr>
              <w:spacing w:after="0"/>
              <w:ind w:left="0"/>
              <w:jc w:val="left"/>
            </w:pPr>
            <w:r>
              <w:rPr>
                <w:rFonts w:ascii="Times New Roman" w:hAnsi="Times New Roman"/>
                <w:b w:val="0"/>
                <w:i w:val="0"/>
                <w:color w:val="000000"/>
                <w:sz w:val="15"/>
              </w:rPr>
              <w:t>指导</w:t>
            </w:r>
          </w:p>
          <w:p>
            <w:pPr>
              <w:spacing w:after="0"/>
              <w:ind w:left="0"/>
              <w:jc w:val="left"/>
            </w:pPr>
            <w:r>
              <w:rPr>
                <w:rFonts w:ascii="Times New Roman" w:hAnsi="Times New Roman"/>
                <w:b w:val="0"/>
                <w:i w:val="0"/>
                <w:color w:val="000000"/>
                <w:sz w:val="15"/>
              </w:rPr>
              <w:t>知识</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5.2</w:t>
            </w:r>
          </w:p>
          <w:p>
            <w:pPr>
              <w:spacing w:after="0"/>
              <w:ind w:left="0"/>
              <w:jc w:val="left"/>
            </w:pPr>
            <w:r>
              <w:rPr>
                <w:rFonts w:ascii="Times New Roman" w:hAnsi="Times New Roman"/>
                <w:b w:val="0"/>
                <w:i w:val="0"/>
                <w:color w:val="000000"/>
                <w:sz w:val="15"/>
              </w:rPr>
              <w:t>班级</w:t>
            </w:r>
          </w:p>
          <w:p>
            <w:pPr>
              <w:spacing w:after="0"/>
              <w:ind w:left="0"/>
              <w:jc w:val="left"/>
            </w:pPr>
            <w:r>
              <w:rPr>
                <w:rFonts w:ascii="Times New Roman" w:hAnsi="Times New Roman"/>
                <w:b w:val="0"/>
                <w:i w:val="0"/>
                <w:color w:val="000000"/>
                <w:sz w:val="15"/>
              </w:rPr>
              <w:t>指导</w:t>
            </w:r>
          </w:p>
          <w:p>
            <w:pPr>
              <w:spacing w:after="0"/>
              <w:ind w:left="0"/>
              <w:jc w:val="left"/>
            </w:pPr>
            <w:r>
              <w:rPr>
                <w:rFonts w:ascii="Times New Roman" w:hAnsi="Times New Roman"/>
                <w:b w:val="0"/>
                <w:i w:val="0"/>
                <w:color w:val="000000"/>
                <w:sz w:val="15"/>
              </w:rPr>
              <w:t>实践</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6.1</w:t>
            </w:r>
          </w:p>
          <w:p>
            <w:pPr>
              <w:spacing w:after="0"/>
              <w:ind w:left="0"/>
              <w:jc w:val="left"/>
            </w:pPr>
            <w:r>
              <w:rPr>
                <w:rFonts w:ascii="Times New Roman" w:hAnsi="Times New Roman"/>
                <w:b w:val="0"/>
                <w:i w:val="0"/>
                <w:color w:val="000000"/>
                <w:sz w:val="15"/>
              </w:rPr>
              <w:t>综合</w:t>
            </w:r>
          </w:p>
          <w:p>
            <w:pPr>
              <w:spacing w:after="0"/>
              <w:ind w:left="0"/>
              <w:jc w:val="left"/>
            </w:pPr>
            <w:r>
              <w:rPr>
                <w:rFonts w:ascii="Times New Roman" w:hAnsi="Times New Roman"/>
                <w:b w:val="0"/>
                <w:i w:val="0"/>
                <w:color w:val="000000"/>
                <w:sz w:val="15"/>
              </w:rPr>
              <w:t>育人</w:t>
            </w:r>
          </w:p>
          <w:p>
            <w:pPr>
              <w:spacing w:after="0"/>
              <w:ind w:left="0"/>
              <w:jc w:val="left"/>
            </w:pPr>
            <w:r>
              <w:rPr>
                <w:rFonts w:ascii="Times New Roman" w:hAnsi="Times New Roman"/>
                <w:b w:val="0"/>
                <w:i w:val="0"/>
                <w:color w:val="000000"/>
                <w:sz w:val="15"/>
              </w:rPr>
              <w:t>知识</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6.2</w:t>
            </w:r>
          </w:p>
          <w:p>
            <w:pPr>
              <w:spacing w:after="0"/>
              <w:ind w:left="0"/>
              <w:jc w:val="left"/>
            </w:pPr>
            <w:r>
              <w:rPr>
                <w:rFonts w:ascii="Times New Roman" w:hAnsi="Times New Roman"/>
                <w:b w:val="0"/>
                <w:i w:val="0"/>
                <w:color w:val="000000"/>
                <w:sz w:val="15"/>
              </w:rPr>
              <w:t>综合</w:t>
            </w:r>
          </w:p>
          <w:p>
            <w:pPr>
              <w:spacing w:after="0"/>
              <w:ind w:left="0"/>
              <w:jc w:val="left"/>
            </w:pPr>
            <w:r>
              <w:rPr>
                <w:rFonts w:ascii="Times New Roman" w:hAnsi="Times New Roman"/>
                <w:b w:val="0"/>
                <w:i w:val="0"/>
                <w:color w:val="000000"/>
                <w:sz w:val="15"/>
              </w:rPr>
              <w:t>育人</w:t>
            </w:r>
          </w:p>
          <w:p>
            <w:pPr>
              <w:spacing w:after="0"/>
              <w:ind w:left="0"/>
              <w:jc w:val="left"/>
            </w:pPr>
            <w:r>
              <w:rPr>
                <w:rFonts w:ascii="Times New Roman" w:hAnsi="Times New Roman"/>
                <w:b w:val="0"/>
                <w:i w:val="0"/>
                <w:color w:val="000000"/>
                <w:sz w:val="15"/>
              </w:rPr>
              <w:t>方法</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6.3</w:t>
            </w:r>
          </w:p>
          <w:p>
            <w:pPr>
              <w:spacing w:after="0"/>
              <w:ind w:left="0"/>
              <w:jc w:val="left"/>
            </w:pPr>
            <w:r>
              <w:rPr>
                <w:rFonts w:ascii="Times New Roman" w:hAnsi="Times New Roman"/>
                <w:b w:val="0"/>
                <w:i w:val="0"/>
                <w:color w:val="000000"/>
                <w:sz w:val="15"/>
              </w:rPr>
              <w:t>综合</w:t>
            </w:r>
          </w:p>
          <w:p>
            <w:pPr>
              <w:spacing w:after="0"/>
              <w:ind w:left="0"/>
              <w:jc w:val="left"/>
            </w:pPr>
            <w:r>
              <w:rPr>
                <w:rFonts w:ascii="Times New Roman" w:hAnsi="Times New Roman"/>
                <w:b w:val="0"/>
                <w:i w:val="0"/>
                <w:color w:val="000000"/>
                <w:sz w:val="15"/>
              </w:rPr>
              <w:t>育人</w:t>
            </w:r>
          </w:p>
          <w:p>
            <w:pPr>
              <w:spacing w:after="0"/>
              <w:ind w:left="0"/>
              <w:jc w:val="left"/>
            </w:pPr>
            <w:r>
              <w:rPr>
                <w:rFonts w:ascii="Times New Roman" w:hAnsi="Times New Roman"/>
                <w:b w:val="0"/>
                <w:i w:val="0"/>
                <w:color w:val="000000"/>
                <w:sz w:val="15"/>
              </w:rPr>
              <w:t>实践</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7.1</w:t>
            </w:r>
          </w:p>
          <w:p>
            <w:pPr>
              <w:spacing w:after="0"/>
              <w:ind w:left="0"/>
              <w:jc w:val="left"/>
            </w:pPr>
            <w:r>
              <w:rPr>
                <w:rFonts w:ascii="Times New Roman" w:hAnsi="Times New Roman"/>
                <w:b w:val="0"/>
                <w:i w:val="0"/>
                <w:color w:val="000000"/>
                <w:sz w:val="15"/>
              </w:rPr>
              <w:t>终身</w:t>
            </w:r>
          </w:p>
          <w:p>
            <w:pPr>
              <w:spacing w:after="0"/>
              <w:ind w:left="0"/>
              <w:jc w:val="left"/>
            </w:pPr>
            <w:r>
              <w:rPr>
                <w:rFonts w:ascii="Times New Roman" w:hAnsi="Times New Roman"/>
                <w:b w:val="0"/>
                <w:i w:val="0"/>
                <w:color w:val="000000"/>
                <w:sz w:val="15"/>
              </w:rPr>
              <w:t>学习</w:t>
            </w:r>
          </w:p>
          <w:p>
            <w:pPr>
              <w:spacing w:after="0"/>
              <w:ind w:left="0"/>
              <w:jc w:val="left"/>
            </w:pPr>
            <w:r>
              <w:rPr>
                <w:rFonts w:ascii="Times New Roman" w:hAnsi="Times New Roman"/>
                <w:b w:val="0"/>
                <w:i w:val="0"/>
                <w:color w:val="000000"/>
                <w:sz w:val="15"/>
              </w:rPr>
              <w:t>能力</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7.2</w:t>
            </w:r>
          </w:p>
          <w:p>
            <w:pPr>
              <w:spacing w:after="0"/>
              <w:ind w:left="0"/>
              <w:jc w:val="left"/>
            </w:pPr>
            <w:r>
              <w:rPr>
                <w:rFonts w:ascii="Times New Roman" w:hAnsi="Times New Roman"/>
                <w:b w:val="0"/>
                <w:i w:val="0"/>
                <w:color w:val="000000"/>
                <w:sz w:val="15"/>
              </w:rPr>
              <w:t>反思</w:t>
            </w:r>
          </w:p>
          <w:p>
            <w:pPr>
              <w:spacing w:after="0"/>
              <w:ind w:left="0"/>
              <w:jc w:val="left"/>
            </w:pPr>
            <w:r>
              <w:rPr>
                <w:rFonts w:ascii="Times New Roman" w:hAnsi="Times New Roman"/>
                <w:b w:val="0"/>
                <w:i w:val="0"/>
                <w:color w:val="000000"/>
                <w:sz w:val="15"/>
              </w:rPr>
              <w:t>能力</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8.1</w:t>
            </w:r>
          </w:p>
          <w:p>
            <w:pPr>
              <w:spacing w:after="0"/>
              <w:ind w:left="0"/>
              <w:jc w:val="left"/>
            </w:pPr>
            <w:r>
              <w:rPr>
                <w:rFonts w:ascii="Times New Roman" w:hAnsi="Times New Roman"/>
                <w:b w:val="0"/>
                <w:i w:val="0"/>
                <w:color w:val="000000"/>
                <w:sz w:val="15"/>
              </w:rPr>
              <w:t>合作</w:t>
            </w:r>
          </w:p>
          <w:p>
            <w:pPr>
              <w:spacing w:after="0"/>
              <w:ind w:left="0"/>
              <w:jc w:val="left"/>
            </w:pPr>
            <w:r>
              <w:rPr>
                <w:rFonts w:ascii="Times New Roman" w:hAnsi="Times New Roman"/>
                <w:b w:val="0"/>
                <w:i w:val="0"/>
                <w:color w:val="000000"/>
                <w:sz w:val="15"/>
              </w:rPr>
              <w:t>能力</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8.2</w:t>
            </w:r>
          </w:p>
          <w:p>
            <w:pPr>
              <w:spacing w:after="0"/>
              <w:ind w:left="0"/>
              <w:jc w:val="left"/>
            </w:pPr>
            <w:r>
              <w:rPr>
                <w:rFonts w:ascii="Times New Roman" w:hAnsi="Times New Roman"/>
                <w:b w:val="0"/>
                <w:i w:val="0"/>
                <w:color w:val="000000"/>
                <w:sz w:val="15"/>
              </w:rPr>
              <w:t>沟通</w:t>
            </w:r>
          </w:p>
          <w:p>
            <w:pPr>
              <w:spacing w:after="0"/>
              <w:ind w:left="0"/>
              <w:jc w:val="left"/>
            </w:pPr>
            <w:r>
              <w:rPr>
                <w:rFonts w:ascii="Times New Roman" w:hAnsi="Times New Roman"/>
                <w:b w:val="0"/>
                <w:i w:val="0"/>
                <w:color w:val="000000"/>
                <w:sz w:val="15"/>
              </w:rPr>
              <w:t>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大学计算机基础</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文献检索</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大学生心理健康教育</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职业生涯规划与就业指导</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大学生创新创业</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4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w:t>
            </w:r>
          </w:p>
          <w:p>
            <w:pPr>
              <w:spacing w:after="0"/>
              <w:ind w:left="0"/>
              <w:jc w:val="left"/>
            </w:pPr>
            <w:r>
              <w:rPr>
                <w:rFonts w:ascii="Times New Roman" w:hAnsi="Times New Roman"/>
                <w:b w:val="0"/>
                <w:i w:val="0"/>
                <w:color w:val="000000"/>
                <w:sz w:val="15"/>
              </w:rPr>
              <w:t>业</w:t>
            </w:r>
          </w:p>
          <w:p>
            <w:pPr>
              <w:spacing w:after="0"/>
              <w:ind w:left="0"/>
              <w:jc w:val="left"/>
            </w:pPr>
            <w:r>
              <w:rPr>
                <w:rFonts w:ascii="Times New Roman" w:hAnsi="Times New Roman"/>
                <w:b w:val="0"/>
                <w:i w:val="0"/>
                <w:color w:val="000000"/>
                <w:sz w:val="15"/>
              </w:rPr>
              <w:t>课</w:t>
            </w: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体育概论</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运动解剖学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运动生理学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体育心理学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体育社会学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健康教育学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体育科学研究方法</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学校体育学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运动技能学习与控制</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运动训练学</w:t>
            </w:r>
          </w:p>
        </w:tc>
        <w:tc>
          <w:tcPr>
            <w:tcW w:w="426"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bl>
    <w:p>
      <w:pPr>
        <w:spacing w:after="0"/>
        <w:ind w:left="0"/>
        <w:jc w:val="left"/>
      </w:pPr>
      <w:r>
        <w:rPr>
          <w:rFonts w:ascii="Times New Roman" w:hAnsi="Times New Roman"/>
          <w:b w:val="0"/>
          <w:i w:val="0"/>
          <w:color w:val="000000"/>
          <w:sz w:val="22"/>
        </w:rPr>
        <w:t> </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
        <w:gridCol w:w="1705"/>
        <w:gridCol w:w="426"/>
        <w:gridCol w:w="426"/>
        <w:gridCol w:w="426"/>
        <w:gridCol w:w="568"/>
        <w:gridCol w:w="568"/>
        <w:gridCol w:w="568"/>
        <w:gridCol w:w="568"/>
        <w:gridCol w:w="568"/>
        <w:gridCol w:w="568"/>
        <w:gridCol w:w="568"/>
        <w:gridCol w:w="568"/>
        <w:gridCol w:w="568"/>
        <w:gridCol w:w="568"/>
        <w:gridCol w:w="568"/>
        <w:gridCol w:w="568"/>
        <w:gridCol w:w="568"/>
        <w:gridCol w:w="568"/>
        <w:gridCol w:w="568"/>
        <w:gridCol w:w="568"/>
        <w:gridCol w:w="568"/>
        <w:gridCol w:w="5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4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田径运动</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体操运动</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足球运动</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篮球运动</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排球运动</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武术运动</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游泳</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专项理论与实践</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4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w:t>
            </w:r>
          </w:p>
          <w:p>
            <w:pPr>
              <w:spacing w:after="0"/>
              <w:ind w:left="0"/>
              <w:jc w:val="left"/>
            </w:pPr>
            <w:r>
              <w:rPr>
                <w:rFonts w:ascii="Times New Roman" w:hAnsi="Times New Roman"/>
                <w:b w:val="0"/>
                <w:i w:val="0"/>
                <w:color w:val="000000"/>
                <w:sz w:val="15"/>
              </w:rPr>
              <w:t>教育</w:t>
            </w:r>
          </w:p>
          <w:p>
            <w:pPr>
              <w:spacing w:after="0"/>
              <w:ind w:left="0"/>
              <w:jc w:val="left"/>
            </w:pPr>
            <w:r>
              <w:rPr>
                <w:rFonts w:ascii="Times New Roman" w:hAnsi="Times New Roman"/>
                <w:b w:val="0"/>
                <w:i w:val="0"/>
                <w:color w:val="000000"/>
                <w:sz w:val="15"/>
              </w:rPr>
              <w:t>课程</w:t>
            </w: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教师口语</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体育课程与教学论</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体育教学设计与实操训练</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学科课程标准与教材研究</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班级管理</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4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综合</w:t>
            </w:r>
          </w:p>
          <w:p>
            <w:pPr>
              <w:spacing w:after="0"/>
              <w:ind w:left="0"/>
              <w:jc w:val="left"/>
            </w:pPr>
            <w:r>
              <w:rPr>
                <w:rFonts w:ascii="Times New Roman" w:hAnsi="Times New Roman"/>
                <w:b w:val="0"/>
                <w:i w:val="0"/>
                <w:color w:val="000000"/>
                <w:sz w:val="15"/>
              </w:rPr>
              <w:t>实践</w:t>
            </w:r>
          </w:p>
          <w:p>
            <w:pPr>
              <w:spacing w:after="0"/>
              <w:ind w:left="0"/>
              <w:jc w:val="left"/>
            </w:pPr>
            <w:r>
              <w:rPr>
                <w:rFonts w:ascii="Times New Roman" w:hAnsi="Times New Roman"/>
                <w:b w:val="0"/>
                <w:i w:val="0"/>
                <w:color w:val="000000"/>
                <w:sz w:val="15"/>
              </w:rPr>
              <w:t>课程</w:t>
            </w: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毕业论文（设计）</w:t>
            </w:r>
          </w:p>
        </w:tc>
        <w:tc>
          <w:tcPr>
            <w:tcW w:w="426"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9"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bl>
    <w:p>
      <w:pPr>
        <w:spacing w:after="0"/>
        <w:ind w:left="0"/>
        <w:jc w:val="left"/>
      </w:pPr>
      <w:r>
        <w:rPr>
          <w:rFonts w:ascii="Times New Roman" w:hAnsi="Times New Roman"/>
          <w:b w:val="0"/>
          <w:i w:val="0"/>
          <w:color w:val="000000"/>
          <w:sz w:val="22"/>
        </w:rPr>
        <w:t> </w:t>
      </w:r>
    </w:p>
    <w:p>
      <w:pPr>
        <w:spacing w:after="0"/>
        <w:ind w:left="0"/>
        <w:jc w:val="left"/>
      </w:pPr>
      <w:r>
        <w:rPr>
          <w:rFonts w:ascii="Times New Roman" w:hAnsi="Times New Roman"/>
          <w:b/>
          <w:i w:val="0"/>
          <w:color w:val="000000"/>
          <w:sz w:val="22"/>
        </w:rPr>
        <w:t>表4：课程对毕业要求分解指标的支撑情况</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82"/>
        <w:gridCol w:w="2526"/>
        <w:gridCol w:w="1685"/>
        <w:gridCol w:w="3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blCellSpacing w:w="0" w:type="dxa"/>
        </w:trPr>
        <w:tc>
          <w:tcPr>
            <w:tcW w:w="7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毕业要求</w:t>
            </w:r>
          </w:p>
        </w:tc>
        <w:tc>
          <w:tcPr>
            <w:tcW w:w="25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指标点</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支撑课程</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支撑度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毕业要求1</w:t>
            </w:r>
          </w:p>
          <w:p>
            <w:pPr>
              <w:spacing w:after="0"/>
              <w:ind w:left="0"/>
              <w:jc w:val="left"/>
            </w:pPr>
            <w:r>
              <w:rPr>
                <w:rFonts w:ascii="Times New Roman" w:hAnsi="Times New Roman"/>
                <w:b w:val="0"/>
                <w:i w:val="0"/>
                <w:color w:val="000000"/>
                <w:sz w:val="15"/>
              </w:rPr>
              <w:t>师德规范</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1.1【政治认同】了解中国历史、国情及国内国际局势，了解、认同并践行社会主义核心价值观，做到爱国、敬业、诚信、友善。</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中国近代史纲要</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马克思主义基本原理概论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毛泽东思想和中国特色社会主义理论体系概论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军事理论教育</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1.2【依法执教】了解党的教育方针及内涵，能够贯彻党的教育方针；了解《中华人民共和国教育法》、《中华人民共和国教师法》等政策法规，熟悉体育教师的工作职责。</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思想道德修养与法律基础</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形势与政策</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1.3【职业规范】了解“四有”好老师的内涵，熟悉中学体育教师职业道德规范，具有良好的师德修养。</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思想政治修养与法律基础</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职业生涯规划与就业指导</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毕业要求2</w:t>
            </w:r>
          </w:p>
          <w:p>
            <w:pPr>
              <w:spacing w:after="0"/>
              <w:ind w:left="0"/>
              <w:jc w:val="left"/>
            </w:pPr>
            <w:r>
              <w:rPr>
                <w:rFonts w:ascii="Times New Roman" w:hAnsi="Times New Roman"/>
                <w:b w:val="0"/>
                <w:i w:val="0"/>
                <w:color w:val="000000"/>
                <w:sz w:val="15"/>
              </w:rPr>
              <w:t>教育情怀</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2.1【职业认同】能了解体育教师的职业特点和规律，认同体育教师工作的意义和专业性，具有积极的情感和正确的价值观，热爱体育教育事业，立志从教。</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职业生涯规划与就业指导</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学校体育学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2.2【职业修养】具有一定的人文修养和科学素养，拥有“学高为师，身正为范”的人格魅力。</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思想政治修养与法律基础</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中国近代史纲要</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马克思主义基本原理概论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毛泽东思想和中国特色社会主义理论体系概论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形势与政策</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大学语文</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2.3 【关爱学生】能阐述正确学生观的内涵，能正确识别、引导和满足中学生不同发展需求，能够尊重学生、关爱学生，对待工作认真负责，以身作则，做学生健康成长、锤炼品格、学习知识、创新思维、奉献祖国的引路人。</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大学生心理健康教育</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班级管理</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8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毕业要求3</w:t>
            </w:r>
          </w:p>
          <w:p>
            <w:pPr>
              <w:spacing w:after="0"/>
              <w:ind w:left="0"/>
              <w:jc w:val="left"/>
            </w:pPr>
            <w:r>
              <w:rPr>
                <w:rFonts w:ascii="Times New Roman" w:hAnsi="Times New Roman"/>
                <w:b w:val="0"/>
                <w:i w:val="0"/>
                <w:color w:val="000000"/>
                <w:sz w:val="15"/>
              </w:rPr>
              <w:t>学科素养</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3.1【学科基础】能解释支撑体育学科的生理学、心理学、社会学、解剖学等学科的基本知识和理论；形成促进青少年身心发展的体育学学科知识体系；能运用学科知识和理论指导中学体育教学、运动训练及竞赛组织的实践。</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体育概论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运动解剖学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运动生理学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体育心理学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体育社会学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健康教育学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学校体育学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运动技能学习与控制</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运动训练学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3.2【学科技能】掌握中学体育教学所需的田径、体操、足球、篮球、排球、武术、羽毛球及游泳等项目的运动技能，同时精通一门专项运动项目。</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田径运动</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体操运动</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足球运动</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篮球运动</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排球运动</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武术运动</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游泳</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专项理论与实践</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3.3 【学科融合】掌握训练学、选材学、保健学等交叉学科的基本知识和理论，能将相关学科知识和理论应用于课外体育活动和课余训练。</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运动解剖学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运动生理学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体育社会学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运动技能学习与控制</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毕业要求4</w:t>
            </w:r>
          </w:p>
          <w:p>
            <w:pPr>
              <w:spacing w:after="0"/>
              <w:ind w:left="0"/>
              <w:jc w:val="left"/>
            </w:pPr>
            <w:r>
              <w:rPr>
                <w:rFonts w:ascii="Times New Roman" w:hAnsi="Times New Roman"/>
                <w:b w:val="0"/>
                <w:i w:val="0"/>
                <w:color w:val="000000"/>
                <w:sz w:val="15"/>
              </w:rPr>
              <w:t>教学能力</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4.1【教学设计能力】能够根据中学体育与健康课程标准，设计教案及课堂教学活动。</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学校体育学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运动技能学习与控制</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体育课程与教学论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专项理论与实践</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体育教学设计与实操训练</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学科课程标准与教材研究</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4.2【教学实施能力】具有良好的“三字一话”水平，能够针对中学生的身心发展特点和运动技能形成规律，进行体育课的教学。</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教师口语</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专项理论与实践</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体育教学设计与实操训练</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学科课程标准与教材研究</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4.3【教学研究能力】能分析和研究中学体育教材和教法，针对教学中遇到的问题开展教学研究，了解中学体育教学发展趋势。</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大学计算机基础</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文献检索</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体育科学研究方法</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体育课程与教学论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学科课程标准与教材研究</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毕业论文（设计）</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毕业要求5</w:t>
            </w:r>
          </w:p>
          <w:p>
            <w:pPr>
              <w:spacing w:after="0"/>
              <w:ind w:left="0"/>
              <w:jc w:val="left"/>
            </w:pPr>
            <w:r>
              <w:rPr>
                <w:rFonts w:ascii="Times New Roman" w:hAnsi="Times New Roman"/>
                <w:b w:val="0"/>
                <w:i w:val="0"/>
                <w:color w:val="000000"/>
                <w:sz w:val="15"/>
              </w:rPr>
              <w:t>班级指导</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5.1【班级指导知识】树立德育为先理念，了解中学德育原理与方法，了解班级组织与建设的工作规律与基本方法，掌握班集体建设、班级教育活动实施等班级常规工作要点。</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大学生心理健康</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班级管理</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5.2【班级指导实践】能够在班主任工作实践中，参与德育和心理健康教育活动的组织与指导，具备做中学班主任的能力，并获得积极体验。</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班级管理</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毕业要求6</w:t>
            </w:r>
          </w:p>
          <w:p>
            <w:pPr>
              <w:spacing w:after="0"/>
              <w:ind w:left="0"/>
              <w:jc w:val="left"/>
            </w:pPr>
            <w:r>
              <w:rPr>
                <w:rFonts w:ascii="Times New Roman" w:hAnsi="Times New Roman"/>
                <w:b w:val="0"/>
                <w:i w:val="0"/>
                <w:color w:val="000000"/>
                <w:sz w:val="15"/>
              </w:rPr>
              <w:t>综合育人</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6.1【综合育人知识】了能解释中学生身心发展的特点和养成教育的规律，并能运用观察、谈话、倾听等方法了解中学生的个体发展需求，能阐述中学生养成良好的学习、生活和行为习惯的方法，体会养成教育对中学生发展的重要价值。</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大学生心理健康</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6.2【综合育人方法】能阐述学科校园体育文化和体育活动的育人途径和方法，形成综合育人的思维模式和行为模式。</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运动训练学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学校体育学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班级管理</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6.3【综合育人实践】参与组织体育教学、竞赛等体育实践活动和社团活动，对学生进行教育和引导，传承中华优秀传统体育文化。</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毕业要求7</w:t>
            </w:r>
          </w:p>
          <w:p>
            <w:pPr>
              <w:spacing w:after="0"/>
              <w:ind w:left="0"/>
              <w:jc w:val="left"/>
            </w:pPr>
            <w:r>
              <w:rPr>
                <w:rFonts w:ascii="Times New Roman" w:hAnsi="Times New Roman"/>
                <w:b w:val="0"/>
                <w:i w:val="0"/>
                <w:color w:val="000000"/>
                <w:sz w:val="15"/>
              </w:rPr>
              <w:t>学会反思</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7.1【终身学习能力】形成终身学习的习惯与专业发展意识，了解国内外基础教育改革发展动态，能够适应时代和教育发展需求，进行学习和职业生涯规划，不断提高自身的教育和专业素养。</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大学计算机基础</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文献检索</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职业生涯规划与就业指导</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大学生创新创业</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7.2【反思能力】养成反思的习惯，掌握反思方法和技能，具有一定的创新意识，运用批判性思维方法，学会分析和解决教育教学问题。</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大学生创新创业</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体育科学研究方法</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毕业要求8</w:t>
            </w:r>
          </w:p>
          <w:p>
            <w:pPr>
              <w:spacing w:after="0"/>
              <w:ind w:left="0"/>
              <w:jc w:val="left"/>
            </w:pPr>
            <w:r>
              <w:rPr>
                <w:rFonts w:ascii="Times New Roman" w:hAnsi="Times New Roman"/>
                <w:b w:val="0"/>
                <w:i w:val="0"/>
                <w:color w:val="000000"/>
                <w:sz w:val="15"/>
              </w:rPr>
              <w:t>沟通合作</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8.1【合作能力】能解释合作共同体的内涵，能在小组合作学习中，针对具体任务，选择较为合适的方法进行团队协作，在小组合作体验中理解学习共同体和教研共同体的作用，具备合作互助的能力。</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专项理论与实践</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毕业论文（设计）</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8.2【沟通能力】能够描述并运用行为仪态、语言表达、运动礼仪等沟通合作技能，具有建立融洽人际关系和良好工作氛围的能力。</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大学语文</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教师口语</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81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毕业论文（设计）</w:t>
            </w:r>
          </w:p>
        </w:tc>
        <w:tc>
          <w:tcPr>
            <w:tcW w:w="361"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bl>
    <w:p>
      <w:pPr>
        <w:spacing w:after="0"/>
        <w:ind w:left="0"/>
        <w:jc w:val="left"/>
      </w:pPr>
      <w:r>
        <w:rPr>
          <w:rFonts w:ascii="Times New Roman" w:hAnsi="Times New Roman"/>
          <w:b/>
          <w:i w:val="0"/>
          <w:color w:val="000000"/>
          <w:sz w:val="22"/>
        </w:rPr>
        <w:t> </w:t>
      </w:r>
    </w:p>
    <w:p>
      <w:pPr>
        <w:spacing w:after="0"/>
        <w:ind w:left="0"/>
        <w:jc w:val="left"/>
      </w:pPr>
      <w:r>
        <w:rPr>
          <w:rFonts w:ascii="Times New Roman" w:hAnsi="Times New Roman"/>
          <w:b/>
          <w:i w:val="0"/>
          <w:color w:val="000000"/>
          <w:sz w:val="22"/>
        </w:rPr>
        <w:t>备注：</w:t>
      </w:r>
    </w:p>
    <w:p>
      <w:pPr>
        <w:spacing w:after="0"/>
        <w:ind w:left="0"/>
        <w:jc w:val="left"/>
      </w:pPr>
      <w:r>
        <w:rPr>
          <w:rFonts w:ascii="Times New Roman" w:hAnsi="Times New Roman"/>
          <w:b w:val="0"/>
          <w:i w:val="0"/>
          <w:color w:val="000000"/>
          <w:sz w:val="22"/>
        </w:rPr>
        <w:t>1.表中教学环节含必修和专业拓展课（限制选修课）课程、实践环节等；课程对各项毕业要求的支撑度分别用“H（高）、M（中）、L（低）”表示。如标注H，即表示该课程对毕业要求的支撑度高，可用于毕业要求评</w:t>
      </w:r>
    </w:p>
    <w:p>
      <w:pPr>
        <w:spacing w:after="0"/>
        <w:ind w:left="0"/>
        <w:jc w:val="left"/>
      </w:pPr>
      <w:r>
        <w:rPr>
          <w:rFonts w:ascii="Times New Roman" w:hAnsi="Times New Roman"/>
          <w:b w:val="0"/>
          <w:i w:val="0"/>
          <w:color w:val="000000"/>
          <w:sz w:val="22"/>
        </w:rPr>
        <w:t>价。</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5"/>
        <w:gridCol w:w="695"/>
        <w:gridCol w:w="695"/>
        <w:gridCol w:w="835"/>
        <w:gridCol w:w="1670"/>
        <w:gridCol w:w="556"/>
        <w:gridCol w:w="417"/>
        <w:gridCol w:w="417"/>
        <w:gridCol w:w="556"/>
        <w:gridCol w:w="556"/>
        <w:gridCol w:w="556"/>
        <w:gridCol w:w="556"/>
        <w:gridCol w:w="556"/>
        <w:gridCol w:w="556"/>
        <w:gridCol w:w="557"/>
        <w:gridCol w:w="557"/>
        <w:gridCol w:w="836"/>
        <w:gridCol w:w="557"/>
        <w:gridCol w:w="557"/>
        <w:gridCol w:w="1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课程模块</w:t>
            </w:r>
          </w:p>
        </w:tc>
        <w:tc>
          <w:tcPr>
            <w:tcW w:w="83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课程代码</w:t>
            </w:r>
          </w:p>
        </w:tc>
        <w:tc>
          <w:tcPr>
            <w:tcW w:w="1670"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课程名称</w:t>
            </w:r>
          </w:p>
        </w:tc>
        <w:tc>
          <w:tcPr>
            <w:tcW w:w="55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课程性质</w:t>
            </w:r>
          </w:p>
        </w:tc>
        <w:tc>
          <w:tcPr>
            <w:tcW w:w="417"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学分</w:t>
            </w:r>
          </w:p>
        </w:tc>
        <w:tc>
          <w:tcPr>
            <w:tcW w:w="417"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总学时</w:t>
            </w:r>
          </w:p>
        </w:tc>
        <w:tc>
          <w:tcPr>
            <w:tcW w:w="55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理论学时</w:t>
            </w:r>
          </w:p>
        </w:tc>
        <w:tc>
          <w:tcPr>
            <w:tcW w:w="55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实验学时</w:t>
            </w: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实践学时</w:t>
            </w:r>
          </w:p>
        </w:tc>
        <w:tc>
          <w:tcPr>
            <w:tcW w:w="55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习题学时</w:t>
            </w:r>
          </w:p>
        </w:tc>
        <w:tc>
          <w:tcPr>
            <w:tcW w:w="55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上机学时</w:t>
            </w:r>
          </w:p>
        </w:tc>
        <w:tc>
          <w:tcPr>
            <w:tcW w:w="557"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设计学时</w:t>
            </w:r>
          </w:p>
        </w:tc>
        <w:tc>
          <w:tcPr>
            <w:tcW w:w="557"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课外学时</w:t>
            </w:r>
          </w:p>
        </w:tc>
        <w:tc>
          <w:tcPr>
            <w:tcW w:w="83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开课学期</w:t>
            </w:r>
          </w:p>
        </w:tc>
        <w:tc>
          <w:tcPr>
            <w:tcW w:w="557"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是否必修</w:t>
            </w:r>
          </w:p>
        </w:tc>
        <w:tc>
          <w:tcPr>
            <w:tcW w:w="557"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考核方式</w:t>
            </w:r>
          </w:p>
        </w:tc>
        <w:tc>
          <w:tcPr>
            <w:tcW w:w="1254" w:type="dxa"/>
            <w:vMerge w:val="restart"/>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开课部门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集中</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分散</w:t>
            </w: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right w:val="single" w:color="000000" w:sz="8" w:space="0"/>
            </w:tcBorders>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通识教育课程</w:t>
            </w:r>
          </w:p>
        </w:tc>
        <w:tc>
          <w:tcPr>
            <w:tcW w:w="0" w:type="auto"/>
            <w:gridSpan w:val="2"/>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通识教育课程（必修课）</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0201001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大学语文</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文学院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1801002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中国近现代史纲要</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1801005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形势与政策Ⅰ</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1801006</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形势与政策Ⅱ</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1801007</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思想道德与法治</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45</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1801008</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马克思主义基本原理</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45</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1801013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毛泽东思想和中国特色社会主义理论体系概论</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1801014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习近平新时代中国特色社会主义思想</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2501001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大学外语Ⅰ</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公共外语学院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2501002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大学外语Ⅱ</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公共外语学院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2501003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大学外语Ⅲ</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公共外语学院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2501004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大学外语Ⅳ</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公共外语学院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2901001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军事理论教育（实践+理论）</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武装部、保卫部（处）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3101001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大学生心理健康教育</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学生工作部（处）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3301001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文献检索</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图书馆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3501002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大学计算机基础（文）</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教育信息技术中心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3601001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职业生涯规划与就业指导Ⅰ</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0.5</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招生就业处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3601002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职业生涯规划与就业指导Ⅱ</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0.5</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招生就业处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3601003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大学生创新创业</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创新创业中心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四史专题课程</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1801009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中共党史</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1801010</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新中国史</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1801011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改革开放史</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1801012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社会主义发展史</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通识教育课程（选修课）</w:t>
            </w: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19"/>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46,     要求完成子模块数: 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专业教育课程</w:t>
            </w:r>
          </w:p>
        </w:tc>
        <w:tc>
          <w:tcPr>
            <w:tcW w:w="0" w:type="auto"/>
            <w:gridSpan w:val="2"/>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专业基础课程</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1703010</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健康教育学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1703053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体育概论</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1703058</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体育科学研究方法</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1703059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体育社会学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1703064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体育心理学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运动解剖学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运动生理学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专业核心课程</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1703022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篮球运动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1703027</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排球运动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1703046</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体操运动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1703085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武术运动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1703088</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学校体育学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1703100</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运动技能学习与控制</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运动训练学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1703119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足球运动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1703232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田径运动1</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1703233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田径运动2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1703234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游泳1</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1703235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游泳2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专业拓展课程（选修课程）</w:t>
            </w:r>
          </w:p>
        </w:tc>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专业拓展课程（理论课程）</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奥林匹克运动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1703024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民族传统体育概论</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1703049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体育保健学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1703050</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体育测量与评价</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1703054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体育管理学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1703061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体育统计学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1703066</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田径竞赛规则与裁判法</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1703072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团体操创编理论</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1703099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运动处方理论与应用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运动竞赛学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1703107</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运动损伤与预防</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1703108</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运动选材学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专业拓展课程（实践课程）</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1703005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定向运动与野外生存</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1703012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健美操运动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1703014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健身健美运动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1703017</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健身气功</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3,4,5,7,
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1703019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举重</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1703031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乒乓球运动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1703034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气排球运动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3,4,5,7,
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1703037</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散打</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3,4,5,7,
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1703044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太极运动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1703062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体育舞蹈</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1703075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网球运动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1703096</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羽毛球运动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1703259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跆拳道运动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3,4,5,7,
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专业拓展课程（限制选修课程）</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1703250</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专项训练理论与实践 1</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1703251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专项训练理论与实践 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1703252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专项训练理论与实践 3</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1703253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专项训练理论与实践 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gridSpan w:val="18"/>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40,     要求完成子模块数: 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19"/>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84,     要求完成子模块数: 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教师教育课程</w:t>
            </w:r>
          </w:p>
        </w:tc>
        <w:tc>
          <w:tcPr>
            <w:tcW w:w="0" w:type="auto"/>
            <w:gridSpan w:val="2"/>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教师教育课程（必修课）</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0204011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教师口语</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文学院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1703249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体育课程与教学论</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1704001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体育教学设计与实操训练</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1704003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学科课程标准与教材研究</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1704005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班级管理</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2104007</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2104008</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教师教育课程（选修课）</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0104001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教育科学研究方法</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0104005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教育政策法规</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0104011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教育名著选读</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0204012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教师礼仪</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文学院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1604001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教师书写与板书设计</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美术学院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1704004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中（小）学综合实践活动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基础教育改革</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2104003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教师心理健康</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2104004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教师专业发展</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2104009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教育哲学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2104012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中外教育发展简史</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3504004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现代教育技术</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教育信息技术中心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19"/>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20,     要求完成子模块数: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综合实践课程</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1705001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毕业论文（设计）</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1705002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实践课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1705003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实践课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1705005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实践课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20"/>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165</w:t>
            </w:r>
          </w:p>
        </w:tc>
      </w:tr>
    </w:tbl>
    <w:p>
      <w:pPr>
        <w:spacing w:after="0"/>
        <w:ind w:left="0"/>
        <w:jc w:val="left"/>
      </w:pPr>
      <w:r>
        <w:rPr>
          <w:rFonts w:ascii="Times New Roman" w:hAnsi="Times New Roman"/>
          <w:b w:val="0"/>
          <w:i w:val="0"/>
          <w:color w:val="000000"/>
          <w:sz w:val="22"/>
        </w:rPr>
        <w:t>备注：★表示核心课程,▲表示主要实践环节</w:t>
      </w:r>
    </w:p>
    <w:p>
      <w:pPr>
        <w:spacing w:after="0"/>
        <w:ind w:left="0"/>
        <w:jc w:val="left"/>
      </w:pPr>
      <w:r>
        <w:rPr>
          <w:rFonts w:ascii="Times New Roman" w:hAnsi="Times New Roman"/>
          <w:b/>
          <w:i w:val="0"/>
          <w:color w:val="000000"/>
        </w:rPr>
        <w:t>九 说明</w:t>
      </w:r>
      <w:bookmarkStart w:id="8" w:name="9"/>
      <w:bookmarkEnd w:id="8"/>
    </w:p>
    <w:p>
      <w:pPr>
        <w:spacing w:after="0"/>
        <w:ind w:left="0"/>
        <w:jc w:val="left"/>
      </w:pPr>
      <w:r>
        <w:rPr>
          <w:rFonts w:ascii="Times New Roman" w:hAnsi="Times New Roman"/>
          <w:b w:val="0"/>
          <w:i w:val="0"/>
          <w:color w:val="000000"/>
          <w:sz w:val="22"/>
        </w:rPr>
        <w:t>（一）适用对象</w:t>
      </w:r>
    </w:p>
    <w:p>
      <w:pPr>
        <w:spacing w:after="0"/>
        <w:ind w:left="0"/>
        <w:jc w:val="left"/>
      </w:pPr>
      <w:r>
        <w:rPr>
          <w:rFonts w:ascii="Times New Roman" w:hAnsi="Times New Roman"/>
          <w:b w:val="0"/>
          <w:i w:val="0"/>
          <w:color w:val="000000"/>
          <w:sz w:val="22"/>
        </w:rPr>
        <w:t>本培养方案适用于体育教育专业本科生，从 2022年 9 月开始执行。 另该方案还适合2022级社会体育指导与管理专业本科生第一学年。</w:t>
      </w:r>
    </w:p>
    <w:p>
      <w:pPr>
        <w:spacing w:after="0"/>
        <w:ind w:left="0"/>
        <w:jc w:val="left"/>
      </w:pPr>
      <w:r>
        <w:rPr>
          <w:rFonts w:ascii="Times New Roman" w:hAnsi="Times New Roman"/>
          <w:b w:val="0"/>
          <w:i w:val="0"/>
          <w:color w:val="000000"/>
          <w:sz w:val="22"/>
        </w:rPr>
        <w:t>（二）修订说明</w:t>
      </w:r>
    </w:p>
    <w:p>
      <w:pPr>
        <w:spacing w:after="0"/>
        <w:ind w:left="0"/>
        <w:jc w:val="left"/>
      </w:pPr>
      <w:r>
        <w:rPr>
          <w:rFonts w:ascii="Times New Roman" w:hAnsi="Times New Roman"/>
          <w:b w:val="0"/>
          <w:i w:val="0"/>
          <w:color w:val="000000"/>
          <w:sz w:val="22"/>
        </w:rPr>
        <w:t>     本培养方案按照《普通高等学校本科专业类教学质量国家标准》《普通高等学校师范类专业认证实施办法（暂行）》《西华师范大学人才培养方案修订指导意见》等文件精神，并根据人才培养方案修订调研分析结果，与任课教师、 基础教育界专家、用人单位、毕业校友、本专业在校学生等共同研讨、修订，认为应加强培养目标和毕业要求的导向性作用，加强课程体系的完善，最终完成人才培养方案的制定。根据国家政策的相关规定，增加了四史课程模块。</w:t>
      </w:r>
    </w:p>
    <w:p>
      <w:pPr>
        <w:spacing w:after="0"/>
        <w:ind w:left="0"/>
        <w:jc w:val="left"/>
      </w:pPr>
      <w:r>
        <w:rPr>
          <w:rFonts w:ascii="Times New Roman" w:hAnsi="Times New Roman"/>
          <w:b w:val="0"/>
          <w:i w:val="0"/>
          <w:color w:val="000000"/>
          <w:sz w:val="22"/>
        </w:rPr>
        <w:t> </w:t>
      </w:r>
    </w:p>
    <w:p>
      <w:pPr>
        <w:spacing w:after="0"/>
        <w:ind w:left="0"/>
        <w:jc w:val="left"/>
      </w:pPr>
      <w:r>
        <w:rPr>
          <w:rFonts w:ascii="Times New Roman" w:hAnsi="Times New Roman"/>
          <w:b w:val="0"/>
          <w:i w:val="0"/>
          <w:color w:val="000000"/>
          <w:sz w:val="22"/>
        </w:rPr>
        <w:t> </w:t>
      </w:r>
    </w:p>
    <w:p>
      <w:pPr>
        <w:spacing w:after="0"/>
        <w:ind w:left="0"/>
        <w:jc w:val="left"/>
      </w:pPr>
      <w:r>
        <w:rPr>
          <w:rFonts w:ascii="Times New Roman" w:hAnsi="Times New Roman"/>
          <w:b w:val="0"/>
          <w:i w:val="0"/>
          <w:color w:val="000000"/>
          <w:sz w:val="22"/>
        </w:rPr>
        <w:t> </w:t>
      </w:r>
    </w:p>
    <w:p>
      <w:pPr>
        <w:spacing w:after="0"/>
        <w:ind w:left="0"/>
        <w:jc w:val="left"/>
      </w:pPr>
      <w:r>
        <w:rPr>
          <w:rFonts w:ascii="Times New Roman" w:hAnsi="Times New Roman"/>
          <w:b/>
          <w:i w:val="0"/>
          <w:color w:val="000000"/>
        </w:rPr>
        <w:t> </w:t>
      </w:r>
    </w:p>
    <w:p>
      <w:pPr>
        <w:spacing w:after="0"/>
        <w:ind w:left="0"/>
        <w:jc w:val="left"/>
      </w:pPr>
      <w:bookmarkStart w:id="9" w:name="remark"/>
    </w:p>
    <w:bookmarkEnd w:id="9"/>
    <w:sectPr>
      <w:pgSz w:w="16839" w:h="11907" w:orient="landscape"/>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220C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uiPriority w:val="99"/>
  </w:style>
  <w:style w:type="character" w:customStyle="1" w:styleId="17">
    <w:name w:val="Heading 1 Char"/>
    <w:basedOn w:val="13"/>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49</Pages>
  <Words>11630</Words>
  <Characters>13005</Characters>
  <TotalTime>0</TotalTime>
  <ScaleCrop>false</ScaleCrop>
  <LinksUpToDate>false</LinksUpToDate>
  <CharactersWithSpaces>14381</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2023-03-07T02:45:38Z</dcterms:created>
  <dc:creator>Administrator</dc:creator>
  <cp:lastModifiedBy>Administrator</cp:lastModifiedBy>
  <dcterms:modified xsi:type="dcterms:W3CDTF">2023-03-07T02:46:11Z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95B991DB670D4D789B75E4AB2AB54C32</vt:lpwstr>
  </property>
</Properties>
</file>